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710558394" w:edGrp="everyone"/>
      <w:permEnd w:id="710558394"/>
    </w:p>
    <w:p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768376724" w:edGrp="everyone"/>
      <w:r w:rsidR="00D34B71">
        <w:rPr>
          <w:rFonts w:ascii="Tahoma" w:hAnsi="Tahoma" w:cs="Tahoma"/>
          <w:b/>
          <w:bCs/>
          <w:szCs w:val="20"/>
        </w:rPr>
        <w:t xml:space="preserve">на оказание услуг </w:t>
      </w:r>
      <w:r w:rsidRPr="004B5AB3">
        <w:rPr>
          <w:rFonts w:ascii="Tahoma" w:hAnsi="Tahoma" w:cs="Tahoma"/>
          <w:b/>
          <w:bCs/>
          <w:szCs w:val="20"/>
        </w:rPr>
        <w:t xml:space="preserve">по </w:t>
      </w:r>
      <w:r w:rsidR="00D34B71" w:rsidRPr="0087183F">
        <w:rPr>
          <w:rStyle w:val="aff5"/>
          <w:rFonts w:ascii="Tahoma" w:hAnsi="Tahoma" w:cs="Tahoma"/>
          <w:noProof/>
          <w:szCs w:val="20"/>
        </w:rPr>
        <w:t>приему, обработке, перевозке и доставке отправлений - корреспонденции (пакетов) и посылок</w:t>
      </w:r>
      <w:permEnd w:id="768376724"/>
    </w:p>
    <w:p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65A42" w:rsidRPr="004B5AB3" w:rsidRDefault="00D34B7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919409849" w:edGrp="everyone"/>
      <w:r>
        <w:rPr>
          <w:rFonts w:ascii="Tahoma" w:hAnsi="Tahoma" w:cs="Tahoma"/>
          <w:szCs w:val="20"/>
        </w:rPr>
        <w:t>г.</w:t>
      </w:r>
      <w:r w:rsidRPr="00D34B71">
        <w:rPr>
          <w:rStyle w:val="51"/>
          <w:rFonts w:eastAsia="Times New Roman"/>
          <w:noProof/>
        </w:rPr>
        <w:t xml:space="preserve"> </w:t>
      </w:r>
      <w:r>
        <w:rPr>
          <w:rStyle w:val="msonormal0"/>
          <w:rFonts w:eastAsia="Times New Roman"/>
          <w:noProof/>
        </w:rPr>
        <w:t>Москва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  <w:t>«__</w:t>
      </w:r>
      <w:proofErr w:type="gramStart"/>
      <w:r w:rsidR="004B5AB3" w:rsidRPr="004B5AB3">
        <w:rPr>
          <w:rFonts w:ascii="Tahoma" w:hAnsi="Tahoma" w:cs="Tahoma"/>
          <w:szCs w:val="20"/>
        </w:rPr>
        <w:t>_»_</w:t>
      </w:r>
      <w:proofErr w:type="gramEnd"/>
      <w:r w:rsidR="00107A0F">
        <w:rPr>
          <w:rFonts w:ascii="Tahoma" w:hAnsi="Tahoma" w:cs="Tahoma"/>
          <w:szCs w:val="20"/>
        </w:rPr>
        <w:t>____________202</w:t>
      </w:r>
      <w:r w:rsidR="004B5AB3" w:rsidRPr="004B5AB3">
        <w:rPr>
          <w:rFonts w:ascii="Tahoma" w:hAnsi="Tahoma" w:cs="Tahoma"/>
          <w:szCs w:val="20"/>
        </w:rPr>
        <w:t>__ г.</w:t>
      </w:r>
    </w:p>
    <w:permEnd w:id="919409849"/>
    <w:p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19212C" w:rsidRPr="004B5AB3" w:rsidRDefault="00D34B7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71180449" w:edGrp="everyone"/>
      <w:r w:rsidRPr="00DE4275">
        <w:rPr>
          <w:rFonts w:ascii="Tahoma" w:hAnsi="Tahoma" w:cs="Tahoma"/>
          <w:b/>
          <w:bCs/>
          <w:noProof/>
          <w:szCs w:val="20"/>
        </w:rPr>
        <w:t>Акционерное общество "ЭнергосбыТ Плюс"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r w:rsidR="0019212C" w:rsidRPr="004B5AB3">
        <w:rPr>
          <w:rFonts w:ascii="Tahoma" w:hAnsi="Tahoma" w:cs="Tahoma"/>
          <w:b/>
          <w:bCs/>
          <w:szCs w:val="20"/>
        </w:rPr>
        <w:t>(</w:t>
      </w:r>
      <w:r w:rsidR="004640C1" w:rsidRPr="004B5AB3">
        <w:rPr>
          <w:rFonts w:ascii="Tahoma" w:hAnsi="Tahoma" w:cs="Tahoma"/>
          <w:b/>
          <w:bCs/>
          <w:szCs w:val="20"/>
        </w:rPr>
        <w:t>АО «</w:t>
      </w:r>
      <w:r>
        <w:rPr>
          <w:rFonts w:ascii="Tahoma" w:hAnsi="Tahoma" w:cs="Tahoma"/>
          <w:b/>
          <w:bCs/>
          <w:szCs w:val="20"/>
        </w:rPr>
        <w:t>ЭнергосбыТ Плюс</w:t>
      </w:r>
      <w:r w:rsidR="0019212C" w:rsidRPr="004B5AB3">
        <w:rPr>
          <w:rFonts w:ascii="Tahoma" w:hAnsi="Tahoma" w:cs="Tahoma"/>
          <w:b/>
          <w:bCs/>
          <w:szCs w:val="20"/>
        </w:rPr>
        <w:t>»),</w:t>
      </w:r>
      <w:permEnd w:id="71180449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1655464785" w:edGrp="everyone"/>
      <w:r w:rsidR="0019212C" w:rsidRPr="004B5AB3">
        <w:rPr>
          <w:rFonts w:ascii="Tahoma" w:hAnsi="Tahoma" w:cs="Tahoma"/>
          <w:szCs w:val="20"/>
        </w:rPr>
        <w:t>ое</w:t>
      </w:r>
      <w:permEnd w:id="1655464785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477503453" w:edGrp="everyone"/>
      <w:r w:rsidRPr="00DE4275">
        <w:rPr>
          <w:rFonts w:ascii="Tahoma" w:hAnsi="Tahoma" w:cs="Tahoma"/>
          <w:noProof/>
          <w:szCs w:val="20"/>
        </w:rPr>
        <w:t xml:space="preserve">Административного директора Болодурина Сергея </w:t>
      </w:r>
      <w:proofErr w:type="gramStart"/>
      <w:r w:rsidRPr="00DE4275">
        <w:rPr>
          <w:rFonts w:ascii="Tahoma" w:hAnsi="Tahoma" w:cs="Tahoma"/>
          <w:noProof/>
          <w:szCs w:val="20"/>
        </w:rPr>
        <w:t>Викторовича</w:t>
      </w:r>
      <w:r w:rsidR="0019212C" w:rsidRPr="004B5AB3">
        <w:rPr>
          <w:rFonts w:ascii="Tahoma" w:hAnsi="Tahoma" w:cs="Tahoma"/>
          <w:szCs w:val="20"/>
        </w:rPr>
        <w:t>,</w:t>
      </w:r>
      <w:permEnd w:id="477503453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719345780" w:edGrp="everyone"/>
      <w:r w:rsidR="00226EA9" w:rsidRPr="004B5AB3">
        <w:rPr>
          <w:rFonts w:ascii="Tahoma" w:hAnsi="Tahoma" w:cs="Tahoma"/>
          <w:szCs w:val="20"/>
        </w:rPr>
        <w:t>его</w:t>
      </w:r>
      <w:permEnd w:id="1719345780"/>
      <w:proofErr w:type="gramEnd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893995931" w:edGrp="everyone"/>
      <w:r w:rsidR="0019212C" w:rsidRPr="004B5AB3">
        <w:rPr>
          <w:rFonts w:ascii="Tahoma" w:hAnsi="Tahoma" w:cs="Tahoma"/>
          <w:szCs w:val="20"/>
        </w:rPr>
        <w:t>доверенности</w:t>
      </w:r>
      <w:permEnd w:id="893995931"/>
      <w:r w:rsidR="0019212C" w:rsidRPr="004B5AB3">
        <w:rPr>
          <w:rFonts w:ascii="Tahoma" w:hAnsi="Tahoma" w:cs="Tahoma"/>
          <w:szCs w:val="20"/>
        </w:rPr>
        <w:t xml:space="preserve"> </w:t>
      </w:r>
      <w:permStart w:id="1381592753" w:edGrp="everyone"/>
      <w:r w:rsidR="0019212C" w:rsidRPr="004B5AB3">
        <w:rPr>
          <w:rFonts w:ascii="Tahoma" w:hAnsi="Tahoma" w:cs="Tahoma"/>
          <w:szCs w:val="20"/>
        </w:rPr>
        <w:t xml:space="preserve"> </w:t>
      </w:r>
      <w:r w:rsidR="00CA6E26" w:rsidRPr="008F2348">
        <w:rPr>
          <w:rFonts w:ascii="Tahoma" w:hAnsi="Tahoma" w:cs="Tahoma"/>
          <w:noProof/>
          <w:szCs w:val="20"/>
        </w:rPr>
        <w:t xml:space="preserve">№ 77/406-н/77-2022-6-1651 </w:t>
      </w:r>
      <w:r w:rsidR="00CA6E26">
        <w:rPr>
          <w:rFonts w:ascii="Tahoma" w:hAnsi="Tahoma" w:cs="Tahoma"/>
          <w:noProof/>
          <w:szCs w:val="20"/>
        </w:rPr>
        <w:t>от</w:t>
      </w:r>
      <w:r w:rsidR="00CA6E26" w:rsidRPr="008F2348">
        <w:rPr>
          <w:rFonts w:ascii="Tahoma" w:hAnsi="Tahoma" w:cs="Tahoma"/>
          <w:noProof/>
          <w:szCs w:val="20"/>
        </w:rPr>
        <w:t xml:space="preserve"> 12.09.2022</w:t>
      </w:r>
      <w:r w:rsidR="00CA6E26">
        <w:rPr>
          <w:rFonts w:ascii="Tahoma" w:hAnsi="Tahoma" w:cs="Tahoma"/>
          <w:szCs w:val="20"/>
        </w:rPr>
        <w:t xml:space="preserve">, </w:t>
      </w:r>
      <w:permEnd w:id="1381592753"/>
      <w:r w:rsidR="0019212C" w:rsidRPr="004B5AB3">
        <w:rPr>
          <w:rFonts w:ascii="Tahoma" w:hAnsi="Tahoma" w:cs="Tahoma"/>
          <w:szCs w:val="20"/>
        </w:rPr>
        <w:t>с одной стороны, и</w:t>
      </w:r>
    </w:p>
    <w:p w:rsidR="0019212C" w:rsidRPr="004B5AB3" w:rsidRDefault="00DF147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667199149" w:edGrp="everyone"/>
      <w:r>
        <w:rPr>
          <w:rFonts w:ascii="Tahoma" w:hAnsi="Tahoma" w:cs="Tahoma"/>
          <w:b/>
          <w:bCs/>
          <w:noProof/>
          <w:szCs w:val="20"/>
        </w:rPr>
        <w:t>__________________________</w:t>
      </w:r>
      <w:r w:rsidR="0019212C" w:rsidRPr="004B5AB3">
        <w:rPr>
          <w:rFonts w:ascii="Tahoma" w:hAnsi="Tahoma" w:cs="Tahoma"/>
          <w:b/>
          <w:bCs/>
          <w:szCs w:val="20"/>
        </w:rPr>
        <w:t>,</w:t>
      </w:r>
      <w:permEnd w:id="1667199149"/>
      <w:r w:rsidR="0019212C"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728185439" w:edGrp="everyone"/>
      <w:r w:rsidR="000C358B" w:rsidRPr="004B5AB3">
        <w:rPr>
          <w:rFonts w:ascii="Tahoma" w:hAnsi="Tahoma" w:cs="Tahoma"/>
          <w:szCs w:val="20"/>
        </w:rPr>
        <w:t>ое</w:t>
      </w:r>
      <w:permEnd w:id="1728185439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«Исполнитель»</w:t>
      </w:r>
      <w:r w:rsidR="0019212C" w:rsidRPr="004B5AB3">
        <w:rPr>
          <w:rFonts w:ascii="Tahoma" w:hAnsi="Tahoma" w:cs="Tahoma"/>
          <w:szCs w:val="20"/>
        </w:rPr>
        <w:t xml:space="preserve">, </w:t>
      </w:r>
      <w:permStart w:id="157292425" w:edGrp="everyone"/>
      <w:r w:rsidR="0019212C"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="0019212C"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на основании ___________________,</w:t>
      </w:r>
      <w:permEnd w:id="157292425"/>
      <w:r w:rsidR="0019212C"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786537069" w:edGrp="everyone"/>
      <w:r w:rsidR="00D34B71" w:rsidRPr="00DE4275">
        <w:rPr>
          <w:rFonts w:ascii="Tahoma" w:hAnsi="Tahoma" w:cs="Tahoma"/>
          <w:noProof/>
          <w:szCs w:val="20"/>
        </w:rPr>
        <w:t>приему, обработке, перевозке и доставке отправлений - корреспонденции (пакетов) и посылок</w:t>
      </w:r>
      <w:permEnd w:id="178653706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515283197" w:edGrp="everyone"/>
      <w:r w:rsidR="0019212C" w:rsidRPr="00CA6E26">
        <w:rPr>
          <w:rFonts w:ascii="Tahoma" w:hAnsi="Tahoma" w:cs="Tahoma"/>
          <w:szCs w:val="20"/>
        </w:rPr>
        <w:t xml:space="preserve">в соответствии с </w:t>
      </w:r>
      <w:r w:rsidR="00D34B71" w:rsidRPr="00CA6E26">
        <w:rPr>
          <w:rFonts w:ascii="Tahoma" w:hAnsi="Tahoma" w:cs="Tahoma"/>
          <w:szCs w:val="20"/>
        </w:rPr>
        <w:t>Техническим</w:t>
      </w:r>
      <w:r w:rsidR="00D34B71">
        <w:rPr>
          <w:rFonts w:ascii="Tahoma" w:hAnsi="Tahoma" w:cs="Tahoma"/>
          <w:szCs w:val="20"/>
        </w:rPr>
        <w:t xml:space="preserve"> з</w:t>
      </w:r>
      <w:r w:rsidR="00D34B71">
        <w:rPr>
          <w:rFonts w:ascii="Tahoma" w:hAnsi="Tahoma" w:cs="Tahoma"/>
          <w:noProof/>
          <w:szCs w:val="20"/>
        </w:rPr>
        <w:t>аданием Заказчика</w:t>
      </w:r>
      <w:r w:rsidR="00D34B71" w:rsidRPr="004B5AB3">
        <w:rPr>
          <w:rFonts w:ascii="Tahoma" w:hAnsi="Tahoma" w:cs="Tahoma"/>
          <w:i/>
          <w:szCs w:val="20"/>
        </w:rPr>
        <w:t xml:space="preserve"> </w:t>
      </w:r>
      <w:r w:rsidR="0019212C" w:rsidRPr="004B5AB3">
        <w:rPr>
          <w:rFonts w:ascii="Tahoma" w:hAnsi="Tahoma" w:cs="Tahoma"/>
          <w:i/>
          <w:szCs w:val="20"/>
        </w:rPr>
        <w:t>(</w:t>
      </w:r>
      <w:r w:rsidR="008901C2">
        <w:rPr>
          <w:rFonts w:ascii="Tahoma" w:hAnsi="Tahoma" w:cs="Tahoma"/>
          <w:i/>
          <w:szCs w:val="20"/>
        </w:rPr>
        <w:t xml:space="preserve">далее </w:t>
      </w:r>
      <w:r w:rsidR="008901C2" w:rsidRPr="00CA6E26">
        <w:rPr>
          <w:rFonts w:ascii="Tahoma" w:hAnsi="Tahoma" w:cs="Tahoma"/>
          <w:i/>
          <w:szCs w:val="20"/>
        </w:rPr>
        <w:t>–</w:t>
      </w:r>
      <w:r w:rsidR="00D34B71" w:rsidRPr="00CA6E26">
        <w:rPr>
          <w:rFonts w:ascii="Tahoma" w:hAnsi="Tahoma" w:cs="Tahoma"/>
          <w:i/>
          <w:szCs w:val="20"/>
        </w:rPr>
        <w:t xml:space="preserve"> </w:t>
      </w:r>
      <w:r w:rsidR="00FC1E06" w:rsidRPr="00CA6E26">
        <w:rPr>
          <w:rFonts w:ascii="Tahoma" w:hAnsi="Tahoma" w:cs="Tahoma"/>
          <w:i/>
          <w:szCs w:val="20"/>
        </w:rPr>
        <w:fldChar w:fldCharType="begin"/>
      </w:r>
      <w:r w:rsidR="00FC1E06" w:rsidRPr="00CA6E26">
        <w:rPr>
          <w:rFonts w:ascii="Tahoma" w:hAnsi="Tahoma" w:cs="Tahoma"/>
          <w:i/>
          <w:szCs w:val="20"/>
        </w:rPr>
        <w:instrText xml:space="preserve"> REF _Ref328747268 \r \h </w:instrText>
      </w:r>
      <w:r w:rsidR="004741E3" w:rsidRPr="00CA6E26">
        <w:rPr>
          <w:rFonts w:ascii="Tahoma" w:hAnsi="Tahoma" w:cs="Tahoma"/>
          <w:i/>
          <w:szCs w:val="20"/>
        </w:rPr>
        <w:instrText xml:space="preserve"> \* MERGEFORMAT </w:instrText>
      </w:r>
      <w:r w:rsidR="00FC1E06" w:rsidRPr="00CA6E26">
        <w:rPr>
          <w:rFonts w:ascii="Tahoma" w:hAnsi="Tahoma" w:cs="Tahoma"/>
          <w:i/>
          <w:szCs w:val="20"/>
        </w:rPr>
      </w:r>
      <w:r w:rsidR="00FC1E06" w:rsidRPr="00CA6E26">
        <w:rPr>
          <w:rFonts w:ascii="Tahoma" w:hAnsi="Tahoma" w:cs="Tahoma"/>
          <w:i/>
          <w:szCs w:val="20"/>
        </w:rPr>
        <w:fldChar w:fldCharType="separate"/>
      </w:r>
      <w:r w:rsidR="00CA6E26" w:rsidRPr="00CA6E26">
        <w:rPr>
          <w:rFonts w:ascii="Tahoma" w:hAnsi="Tahoma" w:cs="Tahoma"/>
          <w:bCs/>
          <w:i/>
          <w:szCs w:val="20"/>
        </w:rPr>
        <w:t>Приложение</w:t>
      </w:r>
      <w:r w:rsidR="00FC1E06" w:rsidRPr="00CA6E26">
        <w:rPr>
          <w:rFonts w:ascii="Tahoma" w:hAnsi="Tahoma" w:cs="Tahoma"/>
          <w:i/>
          <w:szCs w:val="20"/>
        </w:rPr>
        <w:fldChar w:fldCharType="end"/>
      </w:r>
      <w:r w:rsidR="00CA6E26">
        <w:rPr>
          <w:rFonts w:ascii="Tahoma" w:hAnsi="Tahoma" w:cs="Tahoma"/>
          <w:i/>
          <w:szCs w:val="20"/>
        </w:rPr>
        <w:t xml:space="preserve"> </w:t>
      </w:r>
      <w:r w:rsidR="00796D51">
        <w:rPr>
          <w:rFonts w:ascii="Tahoma" w:hAnsi="Tahoma" w:cs="Tahoma"/>
          <w:i/>
          <w:szCs w:val="20"/>
        </w:rPr>
        <w:t>№1</w:t>
      </w:r>
      <w:r w:rsidR="0019212C" w:rsidRPr="004B5AB3">
        <w:rPr>
          <w:rFonts w:ascii="Tahoma" w:hAnsi="Tahoma" w:cs="Tahoma"/>
          <w:i/>
          <w:szCs w:val="20"/>
        </w:rPr>
        <w:t xml:space="preserve"> к Договору</w:t>
      </w:r>
      <w:r w:rsidR="00F521BA" w:rsidRPr="004B5AB3">
        <w:rPr>
          <w:rFonts w:ascii="Tahoma" w:hAnsi="Tahoma" w:cs="Tahoma"/>
          <w:i/>
          <w:szCs w:val="20"/>
        </w:rPr>
        <w:t>)</w:t>
      </w:r>
      <w:r w:rsidR="00F521BA" w:rsidRPr="004B5AB3">
        <w:rPr>
          <w:rFonts w:ascii="Tahoma" w:hAnsi="Tahoma" w:cs="Tahoma"/>
          <w:szCs w:val="20"/>
        </w:rPr>
        <w:t xml:space="preserve"> </w:t>
      </w:r>
      <w:permEnd w:id="151528319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205926192" w:edGrp="everyone"/>
      <w:r w:rsidR="0019212C" w:rsidRPr="004B5AB3">
        <w:rPr>
          <w:rFonts w:ascii="Tahoma" w:hAnsi="Tahoma" w:cs="Tahoma"/>
          <w:szCs w:val="20"/>
        </w:rPr>
        <w:t xml:space="preserve">. </w:t>
      </w:r>
    </w:p>
    <w:p w:rsidR="0019212C" w:rsidRPr="004B5AB3" w:rsidRDefault="00291DF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D34B71">
        <w:rPr>
          <w:rFonts w:ascii="Tahoma" w:hAnsi="Tahoma" w:cs="Tahoma"/>
          <w:szCs w:val="20"/>
        </w:rPr>
        <w:t xml:space="preserve"> </w:t>
      </w:r>
      <w:r w:rsidR="00D34B71" w:rsidRPr="00DE4275">
        <w:rPr>
          <w:rFonts w:ascii="Tahoma" w:hAnsi="Tahoma" w:cs="Tahoma"/>
          <w:noProof/>
          <w:szCs w:val="20"/>
        </w:rPr>
        <w:t>доставка документов до Получателя, указанного Заказчиком по указанному адресу в установленные сроки</w:t>
      </w:r>
      <w:r w:rsidR="00D34B71">
        <w:rPr>
          <w:rFonts w:ascii="Tahoma" w:hAnsi="Tahoma" w:cs="Tahoma"/>
          <w:noProof/>
          <w:szCs w:val="20"/>
        </w:rPr>
        <w:t>.</w:t>
      </w:r>
    </w:p>
    <w:permEnd w:id="205926192"/>
    <w:p w:rsidR="00DB2B9A" w:rsidRPr="004B5AB3" w:rsidRDefault="00DF488B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221841017" w:edGrp="everyone"/>
      <w:r w:rsidR="00D34B71" w:rsidRPr="00DE4275">
        <w:rPr>
          <w:rFonts w:ascii="Tahoma" w:hAnsi="Tahoma" w:cs="Tahoma"/>
          <w:noProof/>
          <w:szCs w:val="20"/>
        </w:rPr>
        <w:t>АО «Энергосбыт Плюс» и его филиалов</w:t>
      </w:r>
      <w:r w:rsidR="00CA6E26">
        <w:rPr>
          <w:rFonts w:ascii="Tahoma" w:hAnsi="Tahoma" w:cs="Tahoma"/>
          <w:noProof/>
          <w:szCs w:val="20"/>
        </w:rPr>
        <w:t>.</w:t>
      </w:r>
    </w:p>
    <w:permEnd w:id="221841017"/>
    <w:p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614727900" w:edGrp="everyone"/>
      <w:r w:rsidRPr="004B5AB3">
        <w:rPr>
          <w:rFonts w:ascii="Tahoma" w:eastAsia="Times New Roman" w:hAnsi="Tahoma" w:cs="Tahoma"/>
          <w:szCs w:val="20"/>
        </w:rPr>
        <w:t xml:space="preserve">указанными в Задании </w:t>
      </w:r>
      <w:r w:rsidR="009A4034"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614727900"/>
    </w:p>
    <w:p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016156456" w:edGrp="everyone"/>
      <w:permEnd w:id="1016156456"/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337013503" w:edGrp="everyone"/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</w:t>
      </w:r>
      <w:r w:rsidR="00340FBB" w:rsidRPr="004B5AB3">
        <w:rPr>
          <w:rFonts w:ascii="Tahoma" w:hAnsi="Tahoma" w:cs="Tahoma"/>
          <w:szCs w:val="20"/>
        </w:rPr>
        <w:t>копеек</w:t>
      </w:r>
      <w:r w:rsidRPr="004B5AB3">
        <w:rPr>
          <w:rFonts w:ascii="Tahoma" w:hAnsi="Tahoma" w:cs="Tahoma"/>
          <w:szCs w:val="20"/>
        </w:rPr>
        <w:t>, в том числе НДС (</w:t>
      </w:r>
      <w:r w:rsidR="00555101" w:rsidRPr="00555101">
        <w:rPr>
          <w:rFonts w:ascii="Tahoma" w:hAnsi="Tahoma" w:cs="Tahoma"/>
          <w:szCs w:val="20"/>
        </w:rPr>
        <w:t>2</w:t>
      </w:r>
      <w:r w:rsidR="00555101"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</w:t>
      </w:r>
      <w:r w:rsidR="00340FBB" w:rsidRPr="004B5AB3">
        <w:rPr>
          <w:rFonts w:ascii="Tahoma" w:hAnsi="Tahoma" w:cs="Tahoma"/>
          <w:szCs w:val="20"/>
        </w:rPr>
        <w:t>00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337013503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279815799" w:edGrp="everyone"/>
      <w:r w:rsidR="000D0523" w:rsidRPr="004B5AB3">
        <w:rPr>
          <w:rFonts w:ascii="Tahoma" w:hAnsi="Tahoma" w:cs="Tahoma"/>
          <w:i/>
          <w:szCs w:val="20"/>
        </w:rPr>
        <w:t xml:space="preserve">и определена в </w:t>
      </w:r>
      <w:r w:rsidR="00AE7661">
        <w:rPr>
          <w:rFonts w:ascii="Tahoma" w:hAnsi="Tahoma" w:cs="Tahoma"/>
          <w:noProof/>
          <w:szCs w:val="20"/>
        </w:rPr>
        <w:t xml:space="preserve">соответствии с тарифами, </w:t>
      </w:r>
      <w:r w:rsidR="00AE7661" w:rsidRPr="007B15E7">
        <w:rPr>
          <w:rFonts w:ascii="Tahoma" w:hAnsi="Tahoma" w:cs="Tahoma"/>
          <w:noProof/>
          <w:szCs w:val="20"/>
        </w:rPr>
        <w:t>являющи</w:t>
      </w:r>
      <w:r w:rsidR="00AE7661">
        <w:rPr>
          <w:rFonts w:ascii="Tahoma" w:hAnsi="Tahoma" w:cs="Tahoma"/>
          <w:noProof/>
          <w:szCs w:val="20"/>
        </w:rPr>
        <w:t>мися</w:t>
      </w:r>
      <w:r w:rsidR="00AE7661" w:rsidRPr="007B15E7">
        <w:rPr>
          <w:rFonts w:ascii="Tahoma" w:hAnsi="Tahoma" w:cs="Tahoma"/>
          <w:noProof/>
          <w:szCs w:val="20"/>
        </w:rPr>
        <w:t xml:space="preserve">  неотъемлемой частью</w:t>
      </w:r>
      <w:r w:rsidR="00AE7661">
        <w:rPr>
          <w:rFonts w:ascii="Tahoma" w:hAnsi="Tahoma" w:cs="Tahoma"/>
          <w:noProof/>
          <w:szCs w:val="20"/>
        </w:rPr>
        <w:t xml:space="preserve"> Договора</w:t>
      </w:r>
      <w:r w:rsidR="00AE7661" w:rsidRPr="007B15E7">
        <w:rPr>
          <w:rFonts w:ascii="Tahoma" w:hAnsi="Tahoma" w:cs="Tahoma"/>
          <w:noProof/>
          <w:szCs w:val="20"/>
        </w:rPr>
        <w:t>, и Топливной надбавк</w:t>
      </w:r>
      <w:r w:rsidR="00AE7661">
        <w:rPr>
          <w:rFonts w:ascii="Tahoma" w:hAnsi="Tahoma" w:cs="Tahoma"/>
          <w:noProof/>
          <w:szCs w:val="20"/>
        </w:rPr>
        <w:t>ой</w:t>
      </w:r>
      <w:r w:rsidR="00AE7661" w:rsidRPr="007B15E7">
        <w:rPr>
          <w:rFonts w:ascii="Tahoma" w:hAnsi="Tahoma" w:cs="Tahoma"/>
          <w:noProof/>
          <w:szCs w:val="20"/>
        </w:rPr>
        <w:t xml:space="preserve">, рассчитываемой в </w:t>
      </w:r>
      <w:r w:rsidR="00AE7661" w:rsidRPr="007B15E7">
        <w:rPr>
          <w:rFonts w:ascii="Tahoma" w:hAnsi="Tahoma" w:cs="Tahoma"/>
          <w:noProof/>
          <w:szCs w:val="20"/>
        </w:rPr>
        <w:lastRenderedPageBreak/>
        <w:t>процентах от соответствующего тарифа на доставку</w:t>
      </w:r>
      <w:r w:rsidR="00AE7661" w:rsidRPr="004B5AB3">
        <w:rPr>
          <w:rFonts w:ascii="Tahoma" w:hAnsi="Tahoma" w:cs="Tahoma"/>
          <w:i/>
          <w:szCs w:val="20"/>
        </w:rPr>
        <w:t xml:space="preserve"> </w:t>
      </w:r>
      <w:r w:rsidR="000D0523" w:rsidRPr="004B5AB3">
        <w:rPr>
          <w:rFonts w:ascii="Tahoma" w:hAnsi="Tahoma" w:cs="Tahoma"/>
          <w:i/>
          <w:szCs w:val="20"/>
        </w:rPr>
        <w:t>(Приложение № 2 к Договору)</w:t>
      </w:r>
      <w:permEnd w:id="1279815799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1443113044" w:edGrp="everyone"/>
      <w:r w:rsidR="00D34B71">
        <w:rPr>
          <w:rFonts w:ascii="Tahoma" w:hAnsi="Tahoma" w:cs="Tahoma"/>
          <w:noProof/>
          <w:szCs w:val="20"/>
        </w:rPr>
        <w:t xml:space="preserve">накладные расходы, транспортные расходы, </w:t>
      </w:r>
      <w:r w:rsidR="00D34B71" w:rsidRPr="007B15E7">
        <w:rPr>
          <w:rFonts w:ascii="Tahoma" w:hAnsi="Tahoma" w:cs="Tahoma"/>
          <w:noProof/>
          <w:szCs w:val="20"/>
        </w:rPr>
        <w:t>упаковочный материал</w:t>
      </w:r>
      <w:r w:rsidR="00D34B71" w:rsidRPr="009F6043">
        <w:rPr>
          <w:rFonts w:ascii="Tahoma" w:hAnsi="Tahoma" w:cs="Tahoma"/>
          <w:noProof/>
          <w:szCs w:val="20"/>
        </w:rPr>
        <w:t xml:space="preserve"> (</w:t>
      </w:r>
      <w:r w:rsidR="00D34B71" w:rsidRPr="007B15E7">
        <w:rPr>
          <w:rFonts w:ascii="Tahoma" w:hAnsi="Tahoma" w:cs="Tahoma"/>
          <w:noProof/>
          <w:szCs w:val="20"/>
        </w:rPr>
        <w:t>а именно</w:t>
      </w:r>
      <w:r w:rsidR="00D34B71">
        <w:rPr>
          <w:rFonts w:ascii="Tahoma" w:hAnsi="Tahoma" w:cs="Tahoma"/>
          <w:noProof/>
          <w:szCs w:val="20"/>
        </w:rPr>
        <w:t>:</w:t>
      </w:r>
      <w:r w:rsidR="00D34B71" w:rsidRPr="007B15E7">
        <w:rPr>
          <w:rFonts w:ascii="Tahoma" w:hAnsi="Tahoma" w:cs="Tahoma"/>
          <w:noProof/>
          <w:szCs w:val="20"/>
        </w:rPr>
        <w:t xml:space="preserve"> фирменные пакеты А3 и А4, </w:t>
      </w:r>
      <w:r w:rsidR="00D34B71">
        <w:rPr>
          <w:rFonts w:ascii="Tahoma" w:hAnsi="Tahoma" w:cs="Tahoma"/>
          <w:noProof/>
          <w:szCs w:val="20"/>
        </w:rPr>
        <w:t>ф</w:t>
      </w:r>
      <w:r w:rsidR="00D34B71" w:rsidRPr="007B15E7">
        <w:rPr>
          <w:rFonts w:ascii="Tahoma" w:hAnsi="Tahoma" w:cs="Tahoma"/>
          <w:noProof/>
          <w:szCs w:val="20"/>
        </w:rPr>
        <w:t xml:space="preserve">ирменные конверты А3 и А4, </w:t>
      </w:r>
      <w:r w:rsidR="00D34B71" w:rsidRPr="009F6043">
        <w:rPr>
          <w:rFonts w:ascii="Tahoma" w:hAnsi="Tahoma" w:cs="Tahoma"/>
          <w:noProof/>
          <w:szCs w:val="20"/>
        </w:rPr>
        <w:t>прозрачные пластиковые карманы для фиксации накладной на крупногабаритном грузе и т.д.)</w:t>
      </w:r>
      <w:r w:rsidR="00D34B71">
        <w:rPr>
          <w:rFonts w:ascii="Tahoma" w:hAnsi="Tahoma" w:cs="Tahoma"/>
          <w:noProof/>
          <w:szCs w:val="20"/>
        </w:rPr>
        <w:t>,</w:t>
      </w:r>
      <w:r w:rsidR="00D34B71" w:rsidRPr="009F6043">
        <w:rPr>
          <w:rFonts w:ascii="Tahoma" w:hAnsi="Tahoma" w:cs="Tahoma"/>
          <w:noProof/>
          <w:szCs w:val="20"/>
        </w:rPr>
        <w:t xml:space="preserve"> </w:t>
      </w:r>
      <w:r w:rsidR="00D34B71" w:rsidRPr="007B15E7">
        <w:rPr>
          <w:rFonts w:ascii="Tahoma" w:hAnsi="Tahoma" w:cs="Tahoma"/>
          <w:noProof/>
          <w:szCs w:val="20"/>
        </w:rPr>
        <w:t>возможность многократного вызова курьера по телефону в течение рабочего дня (с 09.00 часов до 18.00 часов</w:t>
      </w:r>
      <w:r w:rsidR="00D34B71">
        <w:rPr>
          <w:rFonts w:ascii="Tahoma" w:hAnsi="Tahoma" w:cs="Tahoma"/>
          <w:noProof/>
          <w:szCs w:val="20"/>
        </w:rPr>
        <w:t xml:space="preserve"> с учетом часовых поясов</w:t>
      </w:r>
      <w:r w:rsidR="00D34B71" w:rsidRPr="007B15E7">
        <w:rPr>
          <w:rFonts w:ascii="Tahoma" w:hAnsi="Tahoma" w:cs="Tahoma"/>
          <w:noProof/>
          <w:szCs w:val="20"/>
        </w:rPr>
        <w:t xml:space="preserve">) без взимания дополнительной платы, возможность ожидания курьером получения отправления в офисе Заказчика в течение </w:t>
      </w:r>
      <w:r w:rsidR="00CA6E26">
        <w:rPr>
          <w:rFonts w:ascii="Tahoma" w:hAnsi="Tahoma" w:cs="Tahoma"/>
          <w:noProof/>
          <w:szCs w:val="20"/>
        </w:rPr>
        <w:t>2</w:t>
      </w:r>
      <w:r w:rsidR="00D34B71" w:rsidRPr="007B15E7">
        <w:rPr>
          <w:rFonts w:ascii="Tahoma" w:hAnsi="Tahoma" w:cs="Tahoma"/>
          <w:noProof/>
          <w:szCs w:val="20"/>
        </w:rPr>
        <w:t>0 мин, услуги закрепленного менеджера Исполнителя, компенсацию других издержек</w:t>
      </w:r>
      <w:r w:rsidRPr="004B5AB3">
        <w:rPr>
          <w:rFonts w:ascii="Tahoma" w:hAnsi="Tahoma" w:cs="Tahoma"/>
          <w:szCs w:val="20"/>
        </w:rPr>
        <w:t>,</w:t>
      </w:r>
      <w:permEnd w:id="1443113044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19212C" w:rsidRPr="00D34B71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598551461" w:edGrp="everyone"/>
      <w:r w:rsidRPr="00D34B71">
        <w:rPr>
          <w:rFonts w:ascii="Tahoma" w:hAnsi="Tahoma" w:cs="Tahoma"/>
          <w:szCs w:val="20"/>
        </w:rPr>
        <w:t xml:space="preserve">Заказчик имеет право в одностороннем порядке пересматривать Цену </w:t>
      </w:r>
      <w:r w:rsidR="0069558B" w:rsidRPr="00D34B71">
        <w:rPr>
          <w:rFonts w:ascii="Tahoma" w:hAnsi="Tahoma" w:cs="Tahoma"/>
          <w:szCs w:val="20"/>
        </w:rPr>
        <w:t xml:space="preserve">Услуг </w:t>
      </w:r>
      <w:r w:rsidRPr="00D34B71">
        <w:rPr>
          <w:rFonts w:ascii="Tahoma" w:hAnsi="Tahoma" w:cs="Tahoma"/>
          <w:szCs w:val="20"/>
        </w:rPr>
        <w:t xml:space="preserve">в сторону уменьшения, если объем фактически оказанных </w:t>
      </w:r>
      <w:r w:rsidR="00DF488B" w:rsidRPr="00D34B71">
        <w:rPr>
          <w:rFonts w:ascii="Tahoma" w:hAnsi="Tahoma" w:cs="Tahoma"/>
          <w:szCs w:val="20"/>
        </w:rPr>
        <w:t>Услуг</w:t>
      </w:r>
      <w:r w:rsidRPr="00D34B71">
        <w:rPr>
          <w:rFonts w:ascii="Tahoma" w:hAnsi="Tahoma" w:cs="Tahoma"/>
          <w:szCs w:val="20"/>
        </w:rPr>
        <w:t xml:space="preserve"> меньше, чем предусмотрено утвержденн</w:t>
      </w:r>
      <w:r w:rsidR="00473694" w:rsidRPr="00D34B71">
        <w:rPr>
          <w:rFonts w:ascii="Tahoma" w:hAnsi="Tahoma" w:cs="Tahoma"/>
          <w:szCs w:val="20"/>
        </w:rPr>
        <w:t xml:space="preserve">ым </w:t>
      </w:r>
      <w:r w:rsidR="00AB67A1" w:rsidRPr="00D34B71">
        <w:rPr>
          <w:rFonts w:ascii="Tahoma" w:hAnsi="Tahoma" w:cs="Tahoma"/>
          <w:szCs w:val="20"/>
        </w:rPr>
        <w:t>З</w:t>
      </w:r>
      <w:r w:rsidR="00473694" w:rsidRPr="00D34B71">
        <w:rPr>
          <w:rFonts w:ascii="Tahoma" w:hAnsi="Tahoma" w:cs="Tahoma"/>
          <w:szCs w:val="20"/>
        </w:rPr>
        <w:t>аданием</w:t>
      </w:r>
      <w:r w:rsidRPr="00D34B71">
        <w:rPr>
          <w:rFonts w:ascii="Tahoma" w:hAnsi="Tahoma" w:cs="Tahoma"/>
          <w:szCs w:val="20"/>
        </w:rPr>
        <w:t>.</w:t>
      </w:r>
    </w:p>
    <w:permEnd w:id="598551461"/>
    <w:p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BA459B" w:rsidRPr="00D34B71" w:rsidRDefault="00424931" w:rsidP="0064708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58215585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  <w:r w:rsidR="00DD41E3">
        <w:rPr>
          <w:rFonts w:ascii="Tahoma" w:eastAsia="Times New Roman" w:hAnsi="Tahoma" w:cs="Tahoma"/>
          <w:szCs w:val="20"/>
        </w:rPr>
        <w:t xml:space="preserve"> </w:t>
      </w:r>
      <w:r w:rsidR="00DD41E3" w:rsidRPr="00D34B71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="00D34B71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="00E0666A" w:rsidRPr="00D34B71">
        <w:rPr>
          <w:rFonts w:ascii="Tahoma" w:hAnsi="Tahoma" w:cs="Tahoma"/>
          <w:bCs/>
          <w:color w:val="000000" w:themeColor="text1"/>
          <w:szCs w:val="20"/>
        </w:rPr>
        <w:t xml:space="preserve"> </w:t>
      </w:r>
      <w:r w:rsidR="00CA6E26">
        <w:rPr>
          <w:rFonts w:ascii="Tahoma" w:hAnsi="Tahoma" w:cs="Tahoma"/>
          <w:bCs/>
          <w:color w:val="000000" w:themeColor="text1"/>
          <w:szCs w:val="20"/>
        </w:rPr>
        <w:t xml:space="preserve">производится по окончанию отчетного периода, равного 1 (одному) календарному месяцу, </w:t>
      </w:r>
      <w:r w:rsidR="00AB67A1" w:rsidRPr="00D34B71">
        <w:rPr>
          <w:rFonts w:ascii="Tahoma" w:hAnsi="Tahoma" w:cs="Tahoma"/>
          <w:bCs/>
          <w:color w:val="000000"/>
          <w:szCs w:val="20"/>
        </w:rPr>
        <w:t>с отсрочкой</w:t>
      </w:r>
      <w:r w:rsidR="00CA6E26">
        <w:rPr>
          <w:rFonts w:ascii="Tahoma" w:hAnsi="Tahoma" w:cs="Tahoma"/>
          <w:bCs/>
          <w:color w:val="000000"/>
          <w:szCs w:val="20"/>
        </w:rPr>
        <w:t xml:space="preserve"> 30 (тридцать) календарных дней </w:t>
      </w:r>
      <w:r w:rsidR="0061354D" w:rsidRPr="00D34B71">
        <w:rPr>
          <w:rFonts w:ascii="Tahoma" w:eastAsia="Times New Roman" w:hAnsi="Tahoma" w:cs="Tahoma"/>
          <w:szCs w:val="20"/>
        </w:rPr>
        <w:t xml:space="preserve">с даты подписания Сторонами акта сдачи-приемки оказанных услуг, при условии </w:t>
      </w:r>
      <w:r w:rsidR="00DD0379" w:rsidRPr="00D34B71">
        <w:rPr>
          <w:rFonts w:ascii="Tahoma" w:eastAsia="Times New Roman" w:hAnsi="Tahoma" w:cs="Tahoma"/>
          <w:szCs w:val="20"/>
        </w:rPr>
        <w:t xml:space="preserve">представления </w:t>
      </w:r>
      <w:r w:rsidR="00E31764" w:rsidRPr="00D34B71">
        <w:rPr>
          <w:rFonts w:ascii="Tahoma" w:eastAsia="Times New Roman" w:hAnsi="Tahoma" w:cs="Tahoma"/>
          <w:szCs w:val="20"/>
        </w:rPr>
        <w:t>Исполнителем</w:t>
      </w:r>
      <w:r w:rsidR="00DD0379" w:rsidRPr="00D34B71">
        <w:rPr>
          <w:rFonts w:ascii="Tahoma" w:eastAsia="Times New Roman" w:hAnsi="Tahoma" w:cs="Tahoma"/>
          <w:szCs w:val="20"/>
        </w:rPr>
        <w:t xml:space="preserve"> следующих документов: </w:t>
      </w:r>
    </w:p>
    <w:p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 w:rsidR="00D34B71">
        <w:rPr>
          <w:rFonts w:ascii="Tahoma" w:eastAsia="Times New Roman" w:hAnsi="Tahoma" w:cs="Tahoma"/>
          <w:szCs w:val="20"/>
        </w:rPr>
        <w:t xml:space="preserve">, </w:t>
      </w:r>
      <w:r w:rsidRPr="004B5AB3">
        <w:rPr>
          <w:rFonts w:ascii="Tahoma" w:eastAsia="Times New Roman" w:hAnsi="Tahoma" w:cs="Tahoma"/>
          <w:szCs w:val="20"/>
        </w:rPr>
        <w:t xml:space="preserve">подписанного Сторонами; </w:t>
      </w:r>
    </w:p>
    <w:p w:rsidR="00BA459B" w:rsidRPr="004B5AB3" w:rsidRDefault="00CA6E26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в) счета-фактуры;</w:t>
      </w:r>
      <w:r w:rsidR="00BA459B" w:rsidRPr="004B5AB3">
        <w:rPr>
          <w:rFonts w:ascii="Tahoma" w:eastAsia="Times New Roman" w:hAnsi="Tahoma" w:cs="Tahoma"/>
          <w:szCs w:val="20"/>
        </w:rPr>
        <w:t xml:space="preserve"> </w:t>
      </w:r>
    </w:p>
    <w:p w:rsidR="00523BD2" w:rsidRPr="004B5AB3" w:rsidRDefault="00523BD2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г) </w:t>
      </w:r>
      <w:r w:rsidR="00D34B71" w:rsidRPr="003569BC">
        <w:rPr>
          <w:rFonts w:ascii="Tahoma" w:hAnsi="Tahoma" w:cs="Tahoma"/>
          <w:noProof/>
          <w:szCs w:val="20"/>
        </w:rPr>
        <w:t>детализации оказанных услуг</w:t>
      </w:r>
      <w:r w:rsidR="00CA6E26">
        <w:rPr>
          <w:rFonts w:ascii="Tahoma" w:hAnsi="Tahoma" w:cs="Tahoma"/>
          <w:noProof/>
          <w:szCs w:val="20"/>
        </w:rPr>
        <w:t>.</w:t>
      </w:r>
    </w:p>
    <w:p w:rsidR="00992108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</w:t>
      </w:r>
      <w:r w:rsidR="00BB2482" w:rsidRPr="004B5AB3">
        <w:rPr>
          <w:rFonts w:ascii="Tahoma" w:eastAsia="Times New Roman" w:hAnsi="Tahoma" w:cs="Tahoma"/>
          <w:szCs w:val="20"/>
        </w:rPr>
        <w:t>и способами</w:t>
      </w:r>
      <w:r w:rsidR="00CA6E26">
        <w:rPr>
          <w:rFonts w:ascii="Tahoma" w:eastAsia="Times New Roman" w:hAnsi="Tahoma" w:cs="Tahoma"/>
          <w:szCs w:val="20"/>
        </w:rPr>
        <w:t>,</w:t>
      </w:r>
      <w:r w:rsidR="00BB2482" w:rsidRPr="004B5AB3">
        <w:rPr>
          <w:rFonts w:ascii="Tahoma" w:eastAsia="Times New Roman" w:hAnsi="Tahoma" w:cs="Tahoma"/>
          <w:szCs w:val="20"/>
        </w:rPr>
        <w:t xml:space="preserve"> не противоречащими законодате</w:t>
      </w:r>
      <w:r w:rsidR="00DF1479">
        <w:rPr>
          <w:rFonts w:ascii="Tahoma" w:eastAsia="Times New Roman" w:hAnsi="Tahoma" w:cs="Tahoma"/>
          <w:szCs w:val="20"/>
        </w:rPr>
        <w:t>льству РФ</w:t>
      </w:r>
      <w:r w:rsidR="00CA6E26">
        <w:rPr>
          <w:rFonts w:ascii="Tahoma" w:eastAsia="Times New Roman" w:hAnsi="Tahoma" w:cs="Tahoma"/>
          <w:szCs w:val="20"/>
        </w:rPr>
        <w:t>.</w:t>
      </w:r>
    </w:p>
    <w:p w:rsidR="00BA459B" w:rsidRDefault="00520BD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3702C" w:rsidRPr="00135186" w:rsidRDefault="0053702C" w:rsidP="0053702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4C0A69">
        <w:rPr>
          <w:rFonts w:ascii="Tahoma" w:eastAsia="Times New Roman" w:hAnsi="Tahoma" w:cs="Tahoma"/>
          <w:b/>
          <w:szCs w:val="20"/>
        </w:rPr>
        <w:t xml:space="preserve">В случае заключения Договора с СМСП </w:t>
      </w:r>
      <w:proofErr w:type="spellStart"/>
      <w:r w:rsidRPr="004C0A69">
        <w:rPr>
          <w:rFonts w:ascii="Tahoma" w:eastAsia="Times New Roman" w:hAnsi="Tahoma" w:cs="Tahoma"/>
          <w:b/>
          <w:szCs w:val="20"/>
        </w:rPr>
        <w:t>п.п</w:t>
      </w:r>
      <w:proofErr w:type="spellEnd"/>
      <w:r w:rsidRPr="004C0A69">
        <w:rPr>
          <w:rFonts w:ascii="Tahoma" w:eastAsia="Times New Roman" w:hAnsi="Tahoma" w:cs="Tahoma"/>
          <w:b/>
          <w:szCs w:val="20"/>
        </w:rPr>
        <w:t xml:space="preserve">. </w:t>
      </w:r>
      <w:r w:rsidRPr="004C0A69">
        <w:rPr>
          <w:rFonts w:ascii="Tahoma" w:eastAsia="Times New Roman" w:hAnsi="Tahoma" w:cs="Tahoma"/>
          <w:b/>
          <w:szCs w:val="20"/>
          <w:lang w:val="en-US"/>
        </w:rPr>
        <w:t>b</w:t>
      </w:r>
      <w:r w:rsidRPr="004C0A69">
        <w:rPr>
          <w:rFonts w:ascii="Tahoma" w:eastAsia="Times New Roman" w:hAnsi="Tahoma" w:cs="Tahoma"/>
          <w:b/>
          <w:szCs w:val="20"/>
        </w:rPr>
        <w:t>) п.3.1. излагается в следующей редакции:</w:t>
      </w:r>
      <w:r w:rsidRPr="004C0A69">
        <w:rPr>
          <w:rFonts w:ascii="Tahoma" w:hAnsi="Tahoma" w:cs="Tahoma"/>
        </w:rPr>
        <w:t xml:space="preserve"> </w:t>
      </w:r>
    </w:p>
    <w:p w:rsidR="001D21E3" w:rsidRDefault="001D21E3" w:rsidP="004C0A6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1D21E3">
        <w:rPr>
          <w:rFonts w:ascii="Tahoma" w:eastAsia="Times New Roman" w:hAnsi="Tahoma" w:cs="Tahoma"/>
          <w:szCs w:val="20"/>
        </w:rPr>
        <w:t>окончательный расчёт за оказанные услуги производится по окончанию отчетного периода, равного 1 (одному) календарному месяцу,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</w:t>
      </w:r>
      <w:r w:rsidRPr="001D21E3">
        <w:rPr>
          <w:rFonts w:ascii="Tahoma" w:eastAsia="Times New Roman" w:hAnsi="Tahoma" w:cs="Tahoma"/>
          <w:szCs w:val="20"/>
        </w:rPr>
        <w:t xml:space="preserve"> пр.</w:t>
      </w:r>
    </w:p>
    <w:p w:rsidR="004C0A69" w:rsidRPr="004C0A69" w:rsidRDefault="0094490E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C0A69">
        <w:rPr>
          <w:rFonts w:ascii="Tahoma" w:eastAsia="Times New Roman" w:hAnsi="Tahoma" w:cs="Tahoma"/>
          <w:szCs w:val="20"/>
        </w:rPr>
        <w:t>Выставление документов согласно п.3.1 с учетом 5.2.</w:t>
      </w:r>
      <w:r w:rsidRPr="004C0A69">
        <w:rPr>
          <w:rFonts w:ascii="Tahoma" w:eastAsia="Times New Roman" w:hAnsi="Tahoma" w:cs="Tahoma"/>
          <w:b/>
          <w:szCs w:val="20"/>
        </w:rPr>
        <w:t xml:space="preserve"> </w:t>
      </w:r>
      <w:r w:rsidRPr="004C0A69">
        <w:rPr>
          <w:rFonts w:ascii="Tahoma" w:eastAsia="Times New Roman" w:hAnsi="Tahoma" w:cs="Tahoma"/>
          <w:szCs w:val="20"/>
        </w:rPr>
        <w:t xml:space="preserve">Договора производится Исполнителем </w:t>
      </w:r>
      <w:r w:rsidR="004C0A69" w:rsidRPr="00EB5AE8">
        <w:rPr>
          <w:rFonts w:ascii="Tahoma" w:hAnsi="Tahoma" w:cs="Tahoma"/>
          <w:color w:val="000000"/>
        </w:rPr>
        <w:t>не позднее 1</w:t>
      </w:r>
      <w:r w:rsidR="004C0A69">
        <w:rPr>
          <w:rFonts w:ascii="Tahoma" w:hAnsi="Tahoma" w:cs="Tahoma"/>
          <w:color w:val="000000"/>
        </w:rPr>
        <w:t>0</w:t>
      </w:r>
      <w:r w:rsidR="004C0A69" w:rsidRPr="00EB5AE8">
        <w:rPr>
          <w:rFonts w:ascii="Tahoma" w:hAnsi="Tahoma" w:cs="Tahoma"/>
          <w:color w:val="000000"/>
        </w:rPr>
        <w:t>-го числа следующего месяца за отчетным</w:t>
      </w:r>
      <w:r w:rsidR="004C0A69">
        <w:rPr>
          <w:rFonts w:ascii="Tahoma" w:hAnsi="Tahoma" w:cs="Tahoma"/>
          <w:color w:val="000000"/>
        </w:rPr>
        <w:t>.</w:t>
      </w:r>
    </w:p>
    <w:permEnd w:id="58215585"/>
    <w:p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302659514" w:edGrp="everyone"/>
      <w:permEnd w:id="302659514"/>
      <w:r w:rsidRPr="004B5AB3">
        <w:rPr>
          <w:rFonts w:ascii="Tahoma" w:eastAsia="Times New Roman" w:hAnsi="Tahoma" w:cs="Tahoma"/>
          <w:szCs w:val="20"/>
        </w:rPr>
        <w:t>.</w:t>
      </w:r>
    </w:p>
    <w:p w:rsidR="004C0A69" w:rsidRDefault="00AB67A1" w:rsidP="004C0A69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92881663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92881663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519667407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:rsidR="00BA459B" w:rsidRPr="004C0A69" w:rsidRDefault="00DD0EBB" w:rsidP="004C0A69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Style w:val="afff7"/>
          <w:rFonts w:ascii="Tahoma" w:eastAsia="Times New Roman" w:hAnsi="Tahoma" w:cs="Tahoma"/>
          <w:szCs w:val="20"/>
        </w:rPr>
        <w:footnoteReference w:id="1"/>
      </w:r>
      <w:r w:rsidR="00BA459B" w:rsidRPr="004C0A69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нарушение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 w:rsidRPr="004B5AB3">
        <w:rPr>
          <w:rFonts w:ascii="Tahoma" w:eastAsia="Times New Roman" w:hAnsi="Tahoma" w:cs="Tahoma"/>
          <w:szCs w:val="20"/>
        </w:rPr>
        <w:t>оказания</w:t>
      </w:r>
      <w:r w:rsidR="00CE4032" w:rsidRPr="004B5AB3">
        <w:rPr>
          <w:rFonts w:ascii="Tahoma" w:eastAsia="Times New Roman" w:hAnsi="Tahoma" w:cs="Tahoma"/>
          <w:szCs w:val="20"/>
        </w:rPr>
        <w:t xml:space="preserve">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4B5AB3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4B5AB3">
        <w:rPr>
          <w:rFonts w:ascii="Tahoma" w:eastAsia="Times New Roman" w:hAnsi="Tahoma" w:cs="Tahoma"/>
          <w:szCs w:val="20"/>
        </w:rPr>
        <w:t>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4B5AB3">
        <w:rPr>
          <w:rFonts w:ascii="Tahoma" w:eastAsia="Times New Roman" w:hAnsi="Tahoma" w:cs="Tahoma"/>
          <w:szCs w:val="20"/>
        </w:rPr>
        <w:t>оказанных Услуг</w:t>
      </w:r>
      <w:r w:rsidR="0009562A" w:rsidRPr="004B5AB3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прав третьих лиц;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BA459B" w:rsidRPr="004B5AB3" w:rsidRDefault="00283E00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</w:t>
      </w:r>
      <w:r w:rsidR="0009562A" w:rsidRPr="004B5AB3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19212C" w:rsidRPr="004B5AB3" w:rsidRDefault="00D21682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4B5AB3">
        <w:rPr>
          <w:rFonts w:ascii="Tahoma" w:hAnsi="Tahoma" w:cs="Tahoma"/>
          <w:color w:val="000000"/>
          <w:szCs w:val="20"/>
        </w:rPr>
        <w:t>С</w:t>
      </w:r>
      <w:r w:rsidRPr="004B5AB3">
        <w:rPr>
          <w:rFonts w:ascii="Tahoma" w:hAnsi="Tahoma" w:cs="Tahoma"/>
          <w:color w:val="000000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ermEnd w:id="519667407"/>
    <w:p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1748658171" w:edGrp="everyone"/>
      <w:permEnd w:id="1748658171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147277875" w:edGrp="everyone"/>
      <w:permEnd w:id="147277875"/>
      <w:r w:rsidRPr="004B5AB3">
        <w:rPr>
          <w:rFonts w:ascii="Tahoma" w:eastAsia="Times New Roman" w:hAnsi="Tahoma" w:cs="Tahoma"/>
          <w:szCs w:val="20"/>
        </w:rPr>
        <w:lastRenderedPageBreak/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1261135019" w:edGrp="everyone"/>
      <w:r w:rsidR="0094490E">
        <w:rPr>
          <w:rFonts w:ascii="Tahoma" w:eastAsia="Times New Roman" w:hAnsi="Tahoma" w:cs="Tahoma"/>
          <w:szCs w:val="20"/>
        </w:rPr>
        <w:t>8</w:t>
      </w:r>
      <w:r w:rsidRPr="004B5AB3">
        <w:rPr>
          <w:rFonts w:ascii="Tahoma" w:eastAsia="Times New Roman" w:hAnsi="Tahoma" w:cs="Tahoma"/>
          <w:szCs w:val="20"/>
        </w:rPr>
        <w:t>.</w:t>
      </w:r>
      <w:permEnd w:id="1261135019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</w:t>
      </w:r>
      <w:bookmarkStart w:id="2" w:name="_GoBack"/>
      <w:bookmarkEnd w:id="2"/>
      <w:r w:rsidRPr="004B5AB3">
        <w:rPr>
          <w:rFonts w:ascii="Tahoma" w:eastAsia="Times New Roman" w:hAnsi="Tahoma" w:cs="Tahoma"/>
          <w:szCs w:val="20"/>
        </w:rPr>
        <w:t>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1451584424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1451584424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283E00" w:rsidRPr="004B5AB3" w:rsidRDefault="00204CD2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permStart w:id="1123050814" w:edGrp="everyone"/>
      <w:r>
        <w:rPr>
          <w:rFonts w:ascii="Tahoma" w:hAnsi="Tahoma" w:cs="Tahoma"/>
          <w:bCs/>
          <w:i/>
          <w:szCs w:val="20"/>
        </w:rPr>
        <w:t>Начало: «</w:t>
      </w:r>
      <w:r w:rsidR="004C0A69">
        <w:rPr>
          <w:rFonts w:ascii="Tahoma" w:hAnsi="Tahoma" w:cs="Tahoma"/>
          <w:bCs/>
          <w:i/>
          <w:szCs w:val="20"/>
        </w:rPr>
        <w:t>01</w:t>
      </w:r>
      <w:r>
        <w:rPr>
          <w:rFonts w:ascii="Tahoma" w:hAnsi="Tahoma" w:cs="Tahoma"/>
          <w:bCs/>
          <w:i/>
          <w:szCs w:val="20"/>
        </w:rPr>
        <w:t xml:space="preserve">» </w:t>
      </w:r>
      <w:r w:rsidR="004C0A69">
        <w:rPr>
          <w:rFonts w:ascii="Tahoma" w:hAnsi="Tahoma" w:cs="Tahoma"/>
          <w:bCs/>
          <w:i/>
          <w:szCs w:val="20"/>
        </w:rPr>
        <w:t>января</w:t>
      </w:r>
      <w:r>
        <w:rPr>
          <w:rFonts w:ascii="Tahoma" w:hAnsi="Tahoma" w:cs="Tahoma"/>
          <w:bCs/>
          <w:i/>
          <w:szCs w:val="20"/>
        </w:rPr>
        <w:t xml:space="preserve"> 202</w:t>
      </w:r>
      <w:r w:rsidR="004C0A69">
        <w:rPr>
          <w:rFonts w:ascii="Tahoma" w:hAnsi="Tahoma" w:cs="Tahoma"/>
          <w:bCs/>
          <w:i/>
          <w:szCs w:val="20"/>
        </w:rPr>
        <w:t xml:space="preserve">4 </w:t>
      </w:r>
      <w:r w:rsidR="00283E00" w:rsidRPr="004B5AB3">
        <w:rPr>
          <w:rFonts w:ascii="Tahoma" w:hAnsi="Tahoma" w:cs="Tahoma"/>
          <w:bCs/>
          <w:i/>
          <w:szCs w:val="20"/>
        </w:rPr>
        <w:t xml:space="preserve">г.  </w:t>
      </w:r>
    </w:p>
    <w:p w:rsidR="00283E00" w:rsidRPr="004B5AB3" w:rsidRDefault="00204CD2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bCs/>
          <w:i/>
          <w:szCs w:val="20"/>
        </w:rPr>
        <w:t>Окончание: «</w:t>
      </w:r>
      <w:r w:rsidR="004C0A69">
        <w:rPr>
          <w:rFonts w:ascii="Tahoma" w:hAnsi="Tahoma" w:cs="Tahoma"/>
          <w:bCs/>
          <w:i/>
          <w:szCs w:val="20"/>
        </w:rPr>
        <w:t>31</w:t>
      </w:r>
      <w:r>
        <w:rPr>
          <w:rFonts w:ascii="Tahoma" w:hAnsi="Tahoma" w:cs="Tahoma"/>
          <w:bCs/>
          <w:i/>
          <w:szCs w:val="20"/>
        </w:rPr>
        <w:t xml:space="preserve">» </w:t>
      </w:r>
      <w:r w:rsidR="004C0A69">
        <w:rPr>
          <w:rFonts w:ascii="Tahoma" w:hAnsi="Tahoma" w:cs="Tahoma"/>
          <w:bCs/>
          <w:i/>
          <w:szCs w:val="20"/>
        </w:rPr>
        <w:t>декабря</w:t>
      </w:r>
      <w:r>
        <w:rPr>
          <w:rFonts w:ascii="Tahoma" w:hAnsi="Tahoma" w:cs="Tahoma"/>
          <w:bCs/>
          <w:i/>
          <w:szCs w:val="20"/>
        </w:rPr>
        <w:t xml:space="preserve"> 202</w:t>
      </w:r>
      <w:r w:rsidR="004C0A69">
        <w:rPr>
          <w:rFonts w:ascii="Tahoma" w:hAnsi="Tahoma" w:cs="Tahoma"/>
          <w:bCs/>
          <w:i/>
          <w:szCs w:val="20"/>
        </w:rPr>
        <w:t xml:space="preserve">5 </w:t>
      </w:r>
      <w:r w:rsidR="00283E00" w:rsidRPr="004B5AB3">
        <w:rPr>
          <w:rFonts w:ascii="Tahoma" w:hAnsi="Tahoma" w:cs="Tahoma"/>
          <w:bCs/>
          <w:i/>
          <w:szCs w:val="20"/>
        </w:rPr>
        <w:t>г.</w:t>
      </w:r>
    </w:p>
    <w:permEnd w:id="1123050814"/>
    <w:p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741287749" w:edGrp="everyone"/>
      <w:r w:rsidRPr="0094490E">
        <w:rPr>
          <w:rFonts w:ascii="Tahoma" w:hAnsi="Tahoma" w:cs="Tahoma"/>
          <w:szCs w:val="20"/>
        </w:rPr>
        <w:t>Заказчик</w:t>
      </w:r>
      <w:r w:rsidR="00904FC4" w:rsidRPr="0094490E">
        <w:rPr>
          <w:rFonts w:ascii="Tahoma" w:hAnsi="Tahoma" w:cs="Tahoma"/>
          <w:szCs w:val="20"/>
        </w:rPr>
        <w:t xml:space="preserve"> </w:t>
      </w:r>
      <w:r w:rsidRPr="0094490E">
        <w:rPr>
          <w:rFonts w:ascii="Tahoma" w:hAnsi="Tahoma" w:cs="Tahoma"/>
          <w:szCs w:val="20"/>
        </w:rPr>
        <w:t>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ermEnd w:id="741287749"/>
    <w:p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lastRenderedPageBreak/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:rsidR="009E7233" w:rsidRPr="00204CD2" w:rsidRDefault="00DD26EB" w:rsidP="00204CD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1881297891" w:edGrp="everyone"/>
    </w:p>
    <w:p w:rsidR="00204CD2" w:rsidRDefault="00204CD2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noProof/>
          <w:szCs w:val="20"/>
        </w:rPr>
        <w:t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</w:t>
      </w:r>
      <w:r w:rsidR="004C0A69">
        <w:rPr>
          <w:rFonts w:ascii="Tahoma" w:hAnsi="Tahoma" w:cs="Tahoma"/>
          <w:noProof/>
          <w:szCs w:val="20"/>
        </w:rPr>
        <w:t>.</w:t>
      </w:r>
    </w:p>
    <w:p w:rsidR="00B57BF8" w:rsidRPr="00F806BF" w:rsidRDefault="00B57BF8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8212C4" w:rsidRPr="008212C4" w:rsidRDefault="008212C4" w:rsidP="004C0A6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8212C4" w:rsidRPr="008212C4" w:rsidRDefault="008212C4" w:rsidP="004C0A6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8212C4" w:rsidRPr="008212C4" w:rsidRDefault="008212C4" w:rsidP="004C0A6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8212C4" w:rsidRDefault="008212C4" w:rsidP="004C0A6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</w:t>
      </w:r>
      <w:r w:rsidRPr="008212C4">
        <w:rPr>
          <w:rFonts w:ascii="Tahoma" w:hAnsi="Tahoma" w:cs="Tahoma"/>
          <w:szCs w:val="20"/>
        </w:rPr>
        <w:lastRenderedPageBreak/>
        <w:t>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421E40" w:rsidRDefault="008212C4" w:rsidP="004C0A6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B57BF8"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 w:rsidR="00B57BF8">
        <w:rPr>
          <w:rFonts w:ascii="Tahoma" w:hAnsi="Tahoma" w:cs="Tahoma"/>
          <w:szCs w:val="20"/>
        </w:rPr>
        <w:t>Исполнителем</w:t>
      </w:r>
      <w:r w:rsidR="00B57BF8"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 w:rsidR="00B57BF8">
        <w:rPr>
          <w:rFonts w:ascii="Tahoma" w:hAnsi="Tahoma" w:cs="Tahoma"/>
          <w:szCs w:val="20"/>
        </w:rPr>
        <w:t>.</w:t>
      </w:r>
    </w:p>
    <w:p w:rsidR="00421E40" w:rsidRPr="00421E40" w:rsidRDefault="00421E40" w:rsidP="00421E40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421E40">
        <w:rPr>
          <w:rFonts w:ascii="Tahoma" w:hAnsi="Tahoma" w:cs="Tahoma"/>
          <w:szCs w:val="20"/>
        </w:rPr>
        <w:t>т.ч</w:t>
      </w:r>
      <w:proofErr w:type="spellEnd"/>
      <w:r w:rsidRPr="00421E40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ermEnd w:id="1881297891"/>
    <w:p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:rsidR="00337D18" w:rsidRPr="004B5AB3" w:rsidRDefault="0094490E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60453308" w:edGrp="everyone"/>
      <w:proofErr w:type="gramStart"/>
      <w:r w:rsidRPr="0094490E">
        <w:rPr>
          <w:rFonts w:ascii="Tahoma" w:hAnsi="Tahoma" w:cs="Tahoma"/>
          <w:szCs w:val="20"/>
        </w:rPr>
        <w:t>Ежемесячно</w:t>
      </w:r>
      <w:r>
        <w:rPr>
          <w:rFonts w:ascii="Tahoma" w:hAnsi="Tahoma" w:cs="Tahoma"/>
          <w:i/>
          <w:szCs w:val="20"/>
        </w:rPr>
        <w:t xml:space="preserve"> </w:t>
      </w:r>
      <w:r w:rsidR="00904FC4" w:rsidRPr="004B5AB3">
        <w:rPr>
          <w:rFonts w:ascii="Tahoma" w:hAnsi="Tahoma" w:cs="Tahoma"/>
          <w:szCs w:val="20"/>
        </w:rPr>
        <w:t xml:space="preserve"> </w:t>
      </w:r>
      <w:permEnd w:id="360453308"/>
      <w:r w:rsidR="00337D18" w:rsidRPr="004B5AB3">
        <w:rPr>
          <w:rFonts w:ascii="Tahoma" w:hAnsi="Tahoma" w:cs="Tahoma"/>
          <w:szCs w:val="20"/>
        </w:rPr>
        <w:t>Исполнитель</w:t>
      </w:r>
      <w:proofErr w:type="gramEnd"/>
      <w:r w:rsidR="00337D18" w:rsidRPr="004B5AB3">
        <w:rPr>
          <w:rFonts w:ascii="Tahoma" w:hAnsi="Tahoma" w:cs="Tahoma"/>
          <w:szCs w:val="20"/>
        </w:rPr>
        <w:t xml:space="preserve"> обязан незамедлительно уведомить Заказчика о готовности к сдаче оказанных Услуг</w:t>
      </w:r>
      <w:permStart w:id="1258249490" w:edGrp="everyone"/>
      <w:r w:rsidR="00337D18" w:rsidRPr="004B5AB3">
        <w:rPr>
          <w:rFonts w:ascii="Tahoma" w:hAnsi="Tahoma" w:cs="Tahoma"/>
          <w:szCs w:val="20"/>
        </w:rPr>
        <w:t>.</w:t>
      </w:r>
      <w:permEnd w:id="1258249490"/>
      <w:r w:rsidR="00337D18" w:rsidRPr="004B5AB3">
        <w:rPr>
          <w:rFonts w:ascii="Tahoma" w:hAnsi="Tahoma" w:cs="Tahoma"/>
          <w:szCs w:val="20"/>
        </w:rPr>
        <w:t xml:space="preserve"> </w:t>
      </w:r>
    </w:p>
    <w:p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1998870603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199887060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1560570035" w:edGrp="everyone"/>
      <w:r>
        <w:rPr>
          <w:rFonts w:ascii="Tahoma" w:hAnsi="Tahoma" w:cs="Tahoma"/>
          <w:szCs w:val="20"/>
        </w:rPr>
        <w:t xml:space="preserve">акта </w:t>
      </w:r>
      <w:r w:rsidR="0094490E">
        <w:rPr>
          <w:rFonts w:ascii="Tahoma" w:hAnsi="Tahoma" w:cs="Tahoma"/>
          <w:szCs w:val="20"/>
        </w:rPr>
        <w:t xml:space="preserve">сдачи-приемки </w:t>
      </w:r>
      <w:r w:rsidRPr="009D6B68">
        <w:rPr>
          <w:rFonts w:ascii="Tahoma" w:hAnsi="Tahoma" w:cs="Tahoma"/>
          <w:szCs w:val="20"/>
        </w:rPr>
        <w:t>оказанных Услуг,</w:t>
      </w:r>
      <w:permEnd w:id="1560570035"/>
      <w:r w:rsidRPr="009D6B68">
        <w:rPr>
          <w:rFonts w:ascii="Tahoma" w:hAnsi="Tahoma" w:cs="Tahoma"/>
          <w:szCs w:val="20"/>
        </w:rPr>
        <w:t xml:space="preserve"> подписанных Исполнителем </w:t>
      </w:r>
      <w:permStart w:id="1350376247" w:edGrp="everyone"/>
      <w:r w:rsidR="0094490E" w:rsidRPr="003569BC">
        <w:rPr>
          <w:rFonts w:ascii="Tahoma" w:hAnsi="Tahoma" w:cs="Tahoma"/>
          <w:noProof/>
          <w:szCs w:val="20"/>
        </w:rPr>
        <w:t>детальный отчет по всем отправлениям с конкретной информацией о доставке Получателям, включая сводную информацию по отправлениям в/от филиалов АО «ЭнергосбыТ Плюс» отдельно по каждому филиалу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</w:t>
      </w:r>
      <w:permEnd w:id="1350376247"/>
      <w:r w:rsidRPr="009D6B68">
        <w:rPr>
          <w:rFonts w:ascii="Tahoma" w:hAnsi="Tahoma" w:cs="Tahoma"/>
          <w:szCs w:val="20"/>
        </w:rPr>
        <w:t xml:space="preserve"> 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675168950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94490E">
        <w:rPr>
          <w:rFonts w:ascii="Tahoma" w:hAnsi="Tahoma" w:cs="Tahoma"/>
          <w:szCs w:val="20"/>
        </w:rPr>
        <w:t>7</w:t>
      </w:r>
      <w:r w:rsidR="00903C56">
        <w:rPr>
          <w:rFonts w:ascii="Tahoma" w:hAnsi="Tahoma" w:cs="Tahoma"/>
          <w:szCs w:val="20"/>
        </w:rPr>
        <w:t xml:space="preserve"> (</w:t>
      </w:r>
      <w:r w:rsidR="0094490E">
        <w:rPr>
          <w:rFonts w:ascii="Tahoma" w:hAnsi="Tahoma" w:cs="Tahoma"/>
          <w:szCs w:val="20"/>
        </w:rPr>
        <w:t>семи</w:t>
      </w:r>
      <w:r w:rsidR="00903C56">
        <w:rPr>
          <w:rFonts w:ascii="Tahoma" w:hAnsi="Tahoma" w:cs="Tahoma"/>
          <w:szCs w:val="20"/>
        </w:rPr>
        <w:t xml:space="preserve">) </w:t>
      </w:r>
      <w:r w:rsidR="0094490E">
        <w:rPr>
          <w:rFonts w:ascii="Tahoma" w:hAnsi="Tahoma" w:cs="Tahoma"/>
          <w:szCs w:val="20"/>
        </w:rPr>
        <w:t>рабочих</w:t>
      </w:r>
      <w:permEnd w:id="1675168950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1718695328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1718695328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</w:t>
      </w:r>
      <w:proofErr w:type="gramStart"/>
      <w:r w:rsidRPr="009D6B68">
        <w:rPr>
          <w:rFonts w:ascii="Tahoma" w:hAnsi="Tahoma" w:cs="Tahoma"/>
          <w:szCs w:val="20"/>
        </w:rPr>
        <w:t xml:space="preserve">Услуг,  </w:t>
      </w:r>
      <w:permStart w:id="1415789440" w:edGrp="everyone"/>
      <w:r w:rsidRPr="009D6B68">
        <w:rPr>
          <w:rFonts w:ascii="Tahoma" w:hAnsi="Tahoma" w:cs="Tahoma"/>
          <w:szCs w:val="20"/>
        </w:rPr>
        <w:t>с</w:t>
      </w:r>
      <w:proofErr w:type="gramEnd"/>
      <w:r w:rsidRPr="009D6B68">
        <w:rPr>
          <w:rFonts w:ascii="Tahoma" w:hAnsi="Tahoma" w:cs="Tahoma"/>
          <w:szCs w:val="20"/>
        </w:rPr>
        <w:t xml:space="preserve"> участием представителей Исполнителя </w:t>
      </w:r>
      <w:permEnd w:id="1415789440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1427837541" w:edGrp="everyone"/>
      <w:r w:rsidRPr="009D6B68">
        <w:rPr>
          <w:rFonts w:ascii="Tahoma" w:hAnsi="Tahoma" w:cs="Tahoma"/>
          <w:szCs w:val="20"/>
        </w:rPr>
        <w:t>Услуг</w:t>
      </w:r>
      <w:r w:rsidR="0094490E">
        <w:rPr>
          <w:rFonts w:ascii="Tahoma" w:hAnsi="Tahoma" w:cs="Tahoma"/>
          <w:szCs w:val="20"/>
        </w:rPr>
        <w:t xml:space="preserve"> </w:t>
      </w:r>
      <w:permEnd w:id="1427837541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250424159" w:edGrp="everyone"/>
      <w:r w:rsidRPr="009D6B68">
        <w:rPr>
          <w:rFonts w:ascii="Tahoma" w:hAnsi="Tahoma" w:cs="Tahoma"/>
          <w:szCs w:val="20"/>
        </w:rPr>
        <w:t xml:space="preserve">акта </w:t>
      </w:r>
      <w:r w:rsidR="0094490E">
        <w:rPr>
          <w:rFonts w:ascii="Tahoma" w:hAnsi="Tahoma" w:cs="Tahoma"/>
          <w:szCs w:val="20"/>
        </w:rPr>
        <w:t xml:space="preserve">сдачи-приемки </w:t>
      </w:r>
      <w:r w:rsidRPr="009D6B68">
        <w:rPr>
          <w:rFonts w:ascii="Tahoma" w:hAnsi="Tahoma" w:cs="Tahoma"/>
          <w:szCs w:val="20"/>
        </w:rPr>
        <w:t>оказанных Услуг</w:t>
      </w:r>
      <w:permEnd w:id="250424159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330711878" w:edGrp="everyone"/>
      <w:r w:rsidRPr="009D6B68">
        <w:rPr>
          <w:rFonts w:ascii="Tahoma" w:hAnsi="Tahoma" w:cs="Tahoma"/>
          <w:szCs w:val="20"/>
        </w:rPr>
        <w:t xml:space="preserve">акт </w:t>
      </w:r>
      <w:r w:rsidR="0094490E">
        <w:rPr>
          <w:rFonts w:ascii="Tahoma" w:hAnsi="Tahoma" w:cs="Tahoma"/>
          <w:szCs w:val="20"/>
        </w:rPr>
        <w:t xml:space="preserve">сдачи-приемки </w:t>
      </w:r>
      <w:r w:rsidRPr="009D6B68">
        <w:rPr>
          <w:rFonts w:ascii="Tahoma" w:hAnsi="Tahoma" w:cs="Tahoma"/>
          <w:szCs w:val="20"/>
        </w:rPr>
        <w:t>оказанных Услуг</w:t>
      </w:r>
      <w:permEnd w:id="330711878"/>
      <w:r w:rsidRPr="009D6B68">
        <w:rPr>
          <w:rFonts w:ascii="Tahoma" w:hAnsi="Tahoma" w:cs="Tahoma"/>
          <w:szCs w:val="20"/>
        </w:rPr>
        <w:t>.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020614616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94490E">
        <w:rPr>
          <w:rFonts w:ascii="Tahoma" w:hAnsi="Tahoma" w:cs="Tahoma"/>
          <w:szCs w:val="20"/>
        </w:rPr>
        <w:t>7</w:t>
      </w:r>
      <w:r w:rsidR="00903C56">
        <w:rPr>
          <w:rFonts w:ascii="Tahoma" w:hAnsi="Tahoma" w:cs="Tahoma"/>
          <w:szCs w:val="20"/>
        </w:rPr>
        <w:t xml:space="preserve"> </w:t>
      </w:r>
      <w:r w:rsidR="0094490E">
        <w:rPr>
          <w:rFonts w:ascii="Tahoma" w:hAnsi="Tahoma" w:cs="Tahoma"/>
          <w:szCs w:val="20"/>
        </w:rPr>
        <w:t>рабочих</w:t>
      </w:r>
      <w:r w:rsidRPr="009D6B68">
        <w:rPr>
          <w:rFonts w:ascii="Tahoma" w:hAnsi="Tahoma" w:cs="Tahoma"/>
          <w:szCs w:val="20"/>
        </w:rPr>
        <w:t xml:space="preserve"> дней </w:t>
      </w:r>
      <w:permEnd w:id="1020614616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</w:t>
      </w:r>
      <w:r w:rsidR="00FB2C88" w:rsidRPr="004B5AB3">
        <w:rPr>
          <w:rFonts w:ascii="Tahoma" w:hAnsi="Tahoma" w:cs="Tahoma"/>
          <w:szCs w:val="20"/>
        </w:rPr>
        <w:lastRenderedPageBreak/>
        <w:t>ков в соответствии со статьей 15 ГК РФ в сроки, устанавливаемые Заказчиком.</w:t>
      </w:r>
    </w:p>
    <w:p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487564642" w:edGrp="everyone"/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487564642"/>
    <w:p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:rsidR="00FC37FD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1058681697" w:edGrp="everyone"/>
    </w:p>
    <w:permEnd w:id="1058681697"/>
    <w:p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1745291676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1745291676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39597299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permEnd w:id="39597299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D00688" w:rsidRPr="004B5AB3" w:rsidRDefault="00337D1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215510766" w:edGrp="everyone"/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</w:t>
      </w:r>
      <w:r w:rsidR="0091694F" w:rsidRPr="004B5AB3">
        <w:rPr>
          <w:rFonts w:ascii="Tahoma" w:hAnsi="Tahoma" w:cs="Tahoma"/>
          <w:szCs w:val="20"/>
        </w:rPr>
        <w:t>и</w:t>
      </w:r>
      <w:r w:rsidRPr="004B5AB3">
        <w:rPr>
          <w:rFonts w:ascii="Tahoma" w:hAnsi="Tahoma" w:cs="Tahoma"/>
          <w:szCs w:val="20"/>
        </w:rPr>
        <w:t xml:space="preserve"> причин их возникновения, </w:t>
      </w:r>
      <w:r w:rsidR="00FE78BB" w:rsidRPr="004B5AB3">
        <w:rPr>
          <w:rFonts w:ascii="Tahoma" w:hAnsi="Tahoma" w:cs="Tahoma"/>
          <w:szCs w:val="20"/>
        </w:rPr>
        <w:t>Исполнитель обязан</w:t>
      </w:r>
      <w:r w:rsidRPr="004B5AB3">
        <w:rPr>
          <w:rFonts w:ascii="Tahoma" w:hAnsi="Tahoma" w:cs="Tahoma"/>
          <w:szCs w:val="20"/>
        </w:rPr>
        <w:t xml:space="preserve"> представить Заказчику надлежащие и доста</w:t>
      </w:r>
      <w:r w:rsidR="00931D2E" w:rsidRPr="004B5AB3">
        <w:rPr>
          <w:rFonts w:ascii="Tahoma" w:hAnsi="Tahoma" w:cs="Tahoma"/>
          <w:szCs w:val="20"/>
        </w:rPr>
        <w:t>точные доказательства качества О</w:t>
      </w:r>
      <w:r w:rsidRPr="004B5AB3">
        <w:rPr>
          <w:rFonts w:ascii="Tahoma" w:hAnsi="Tahoma" w:cs="Tahoma"/>
          <w:szCs w:val="20"/>
        </w:rPr>
        <w:t>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="00283E00" w:rsidRPr="004B5AB3">
        <w:rPr>
          <w:rFonts w:ascii="Tahoma" w:hAnsi="Tahoma" w:cs="Tahoma"/>
          <w:i/>
          <w:szCs w:val="20"/>
        </w:rPr>
        <w:t>.</w:t>
      </w:r>
      <w:r w:rsidR="00283E00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</w:t>
      </w:r>
      <w:r w:rsidR="009B4CA3" w:rsidRPr="004B5AB3">
        <w:rPr>
          <w:rFonts w:ascii="Tahoma" w:hAnsi="Tahoma" w:cs="Tahoma"/>
          <w:szCs w:val="20"/>
        </w:rPr>
        <w:t>спертизы выявлено соответствие о</w:t>
      </w:r>
      <w:r w:rsidRPr="004B5AB3">
        <w:rPr>
          <w:rFonts w:ascii="Tahoma" w:hAnsi="Tahoma" w:cs="Tahoma"/>
          <w:szCs w:val="20"/>
        </w:rPr>
        <w:t>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4B5AB3" w:rsidRPr="004B5AB3" w:rsidRDefault="004B5AB3" w:rsidP="004B5AB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215510766"/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</w:t>
      </w:r>
      <w:r w:rsidRPr="004B5AB3">
        <w:rPr>
          <w:rFonts w:ascii="Tahoma" w:hAnsi="Tahoma" w:cs="Tahoma"/>
          <w:szCs w:val="20"/>
        </w:rPr>
        <w:lastRenderedPageBreak/>
        <w:t>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863975662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863975662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E1737" w:rsidRPr="00725B0D" w:rsidRDefault="005E1737" w:rsidP="00725B0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990002961" w:edGrp="everyone"/>
      <w:r w:rsidRPr="004B5AB3">
        <w:rPr>
          <w:rFonts w:ascii="Tahoma" w:hAnsi="Tahoma" w:cs="Tahoma"/>
          <w:szCs w:val="20"/>
        </w:rPr>
        <w:t xml:space="preserve">за нарушение сроков </w:t>
      </w:r>
      <w:r w:rsidR="00204CD2">
        <w:rPr>
          <w:rFonts w:ascii="Tahoma" w:hAnsi="Tahoma" w:cs="Tahoma"/>
          <w:szCs w:val="20"/>
        </w:rPr>
        <w:t xml:space="preserve">начала </w:t>
      </w:r>
      <w:r w:rsidRPr="004B5AB3">
        <w:rPr>
          <w:rFonts w:ascii="Tahoma" w:hAnsi="Tahoma" w:cs="Tahoma"/>
          <w:szCs w:val="20"/>
        </w:rPr>
        <w:t>оказания Услуг</w:t>
      </w:r>
      <w:r w:rsidR="00204CD2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Исполнитель уплачивает пеню в размере </w:t>
      </w:r>
      <w:r w:rsidR="00717937" w:rsidRPr="001B489F">
        <w:rPr>
          <w:rFonts w:ascii="Tahoma" w:hAnsi="Tahoma" w:cs="Tahoma"/>
          <w:szCs w:val="20"/>
        </w:rPr>
        <w:t xml:space="preserve">0,2 % (двух десятых процента) от </w:t>
      </w:r>
      <w:r w:rsidR="00717937" w:rsidRPr="003A27F1">
        <w:rPr>
          <w:rFonts w:ascii="Tahoma" w:hAnsi="Tahoma" w:cs="Tahoma"/>
          <w:i/>
          <w:szCs w:val="20"/>
        </w:rPr>
        <w:t xml:space="preserve">Цены </w:t>
      </w:r>
      <w:r w:rsidR="00204CD2">
        <w:rPr>
          <w:rFonts w:ascii="Tahoma" w:hAnsi="Tahoma" w:cs="Tahoma"/>
          <w:i/>
          <w:szCs w:val="20"/>
        </w:rPr>
        <w:t xml:space="preserve">Услуг </w:t>
      </w:r>
      <w:r w:rsidR="00725B0D"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ermEnd w:id="990002961"/>
    <w:p w:rsidR="0019212C" w:rsidRPr="004B5AB3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787218662" w:edGrp="everyone"/>
    </w:p>
    <w:p w:rsidR="0019212C" w:rsidRPr="004B5AB3" w:rsidRDefault="00017EE1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</w:t>
      </w:r>
      <w:r w:rsidR="00931D2E" w:rsidRPr="004B5AB3">
        <w:rPr>
          <w:rFonts w:ascii="Tahoma" w:eastAsia="Times New Roman" w:hAnsi="Tahoma" w:cs="Tahoma"/>
          <w:szCs w:val="20"/>
        </w:rPr>
        <w:t>Заказчиком</w:t>
      </w:r>
      <w:r w:rsidRPr="004B5AB3">
        <w:rPr>
          <w:rFonts w:ascii="Tahoma" w:eastAsia="Times New Roman" w:hAnsi="Tahoma" w:cs="Tahoma"/>
          <w:szCs w:val="20"/>
        </w:rPr>
        <w:t xml:space="preserve">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ermEnd w:id="787218662"/>
    <w:p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318590390" w:edGrp="everyone"/>
      <w:r w:rsidR="00FE78BB">
        <w:rPr>
          <w:rFonts w:ascii="Tahoma" w:hAnsi="Tahoma" w:cs="Tahoma"/>
          <w:szCs w:val="20"/>
        </w:rPr>
        <w:t>8</w:t>
      </w:r>
      <w:r w:rsidRPr="004B5AB3">
        <w:rPr>
          <w:rFonts w:ascii="Tahoma" w:hAnsi="Tahoma" w:cs="Tahoma"/>
          <w:szCs w:val="20"/>
        </w:rPr>
        <w:t>.</w:t>
      </w:r>
      <w:permEnd w:id="318590390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881866276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881866276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49827573" w:edGrp="everyone"/>
    </w:p>
    <w:p w:rsidR="00FC415F" w:rsidRPr="004B5AB3" w:rsidRDefault="00FC415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4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информации, предусмотренной </w:t>
      </w:r>
      <w:proofErr w:type="gramStart"/>
      <w:r w:rsidRPr="004B5AB3">
        <w:rPr>
          <w:rFonts w:ascii="Tahoma" w:hAnsi="Tahoma" w:cs="Tahoma"/>
          <w:szCs w:val="20"/>
        </w:rPr>
        <w:t>Договором  и</w:t>
      </w:r>
      <w:proofErr w:type="gramEnd"/>
      <w:r w:rsidRPr="004B5AB3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421E40" w:rsidRPr="00421E40" w:rsidRDefault="00FC415F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5" w:name="_Ref328989777"/>
      <w:r w:rsidRPr="00421E40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421E40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421E40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4"/>
      <w:bookmarkEnd w:id="5"/>
      <w:r w:rsidR="00D3761F" w:rsidRPr="00421E40">
        <w:rPr>
          <w:rFonts w:ascii="Tahoma" w:hAnsi="Tahoma" w:cs="Tahoma"/>
          <w:szCs w:val="20"/>
        </w:rPr>
        <w:t xml:space="preserve"> </w:t>
      </w:r>
    </w:p>
    <w:p w:rsidR="00421E40" w:rsidRPr="00421E40" w:rsidRDefault="00421E40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944239" w:rsidRPr="00421E4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</w:t>
      </w:r>
      <w:r w:rsidRPr="00421E40">
        <w:rPr>
          <w:i w:val="0"/>
        </w:rPr>
        <w:lastRenderedPageBreak/>
        <w:t xml:space="preserve">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</w:t>
      </w:r>
      <w:r w:rsidR="007A40D6" w:rsidRPr="00421E40">
        <w:rPr>
          <w:i w:val="0"/>
        </w:rPr>
        <w:t xml:space="preserve">0,05% от Цены </w:t>
      </w:r>
      <w:r w:rsidR="00204CD2">
        <w:rPr>
          <w:i w:val="0"/>
        </w:rPr>
        <w:t>Услуг</w:t>
      </w:r>
      <w:r w:rsidR="007A40D6" w:rsidRPr="00421E40">
        <w:rPr>
          <w:i w:val="0"/>
        </w:rPr>
        <w:t xml:space="preserve">, по которому допущено </w:t>
      </w:r>
      <w:r w:rsidR="00FE78BB" w:rsidRPr="00421E40">
        <w:rPr>
          <w:i w:val="0"/>
        </w:rPr>
        <w:t>нарушение, за</w:t>
      </w:r>
      <w:r w:rsidR="007A40D6" w:rsidRPr="00421E40">
        <w:rPr>
          <w:i w:val="0"/>
        </w:rPr>
        <w:t xml:space="preserve"> каждый день просрочки до фактического исполнения обязательства</w:t>
      </w:r>
      <w:r w:rsidRPr="00421E40">
        <w:rPr>
          <w:i w:val="0"/>
        </w:rPr>
        <w:t>.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2"/>
      <w:permEnd w:id="149827573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6"/>
    </w:p>
    <w:p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5"/>
      <w:bookmarkStart w:id="8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7"/>
      <w:r w:rsidRPr="004B5AB3">
        <w:rPr>
          <w:rFonts w:ascii="Tahoma" w:hAnsi="Tahoma" w:cs="Tahoma"/>
          <w:szCs w:val="20"/>
        </w:rPr>
        <w:t xml:space="preserve"> </w:t>
      </w:r>
      <w:bookmarkEnd w:id="8"/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64"/>
      <w:permStart w:id="618674810" w:edGrp="everyone"/>
      <w:permEnd w:id="618674810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9"/>
    </w:p>
    <w:p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908489016" w:edGrp="everyone"/>
    </w:p>
    <w:p w:rsidR="00D23C96" w:rsidRPr="00D23C96" w:rsidRDefault="00D23C96" w:rsidP="00D23C96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BF60A8"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lastRenderedPageBreak/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D23C96" w:rsidRPr="00923A95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291DF8" w:rsidRPr="00291DF8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 w:rsidR="00291DF8">
        <w:rPr>
          <w:rFonts w:ascii="Tahoma" w:hAnsi="Tahoma" w:cs="Tahoma"/>
          <w:szCs w:val="20"/>
        </w:rPr>
        <w:t xml:space="preserve"> </w:t>
      </w:r>
    </w:p>
    <w:p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908489016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</w:t>
      </w:r>
      <w:r w:rsidR="00143431" w:rsidRPr="004B5AB3">
        <w:rPr>
          <w:rFonts w:ascii="Tahoma" w:eastAsiaTheme="majorEastAsia" w:hAnsi="Tahoma" w:cs="Tahoma"/>
          <w:bCs/>
          <w:szCs w:val="20"/>
        </w:rPr>
        <w:lastRenderedPageBreak/>
        <w:t>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Отношения Сторон по Договору, касающиеся его исполнения, нарушения, прекращения или недействительности, в </w:t>
      </w:r>
      <w:r w:rsidRPr="004B5AB3">
        <w:rPr>
          <w:i w:val="0"/>
        </w:rPr>
        <w:lastRenderedPageBreak/>
        <w:t>том числе не урегулированные Договором, регламентируются законодательством Российской Федерации.</w:t>
      </w:r>
    </w:p>
    <w:p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432714286" w:edGrp="everyone"/>
      <w:r w:rsidR="00A00D05" w:rsidRPr="004B5AB3">
        <w:rPr>
          <w:i w:val="0"/>
        </w:rPr>
        <w:t>10 (десять)</w:t>
      </w:r>
      <w:permEnd w:id="1432714286"/>
      <w:r w:rsidR="00A00D05" w:rsidRPr="004B5AB3">
        <w:rPr>
          <w:i w:val="0"/>
        </w:rPr>
        <w:t xml:space="preserve"> рабочих дней с момента ее получения.</w:t>
      </w:r>
    </w:p>
    <w:p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1379028762" w:edGrp="everyone"/>
      <w:r w:rsidR="00300C5B">
        <w:rPr>
          <w:rFonts w:ascii="Tahoma" w:hAnsi="Tahoma" w:cs="Tahoma"/>
        </w:rPr>
        <w:t>Московской области</w:t>
      </w:r>
    </w:p>
    <w:permEnd w:id="1379028762"/>
    <w:p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1791034907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 xml:space="preserve">5% от </w:t>
      </w:r>
      <w:r w:rsidR="00300C5B">
        <w:rPr>
          <w:rFonts w:ascii="Tahoma" w:hAnsi="Tahoma" w:cs="Tahoma"/>
          <w:iCs/>
          <w:szCs w:val="20"/>
        </w:rPr>
        <w:t>цены Договора, указанной в п.2.1</w:t>
      </w:r>
      <w:r w:rsidR="00BF67E4">
        <w:t xml:space="preserve"> 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1791034907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1996700301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Pr="00E64A1F">
        <w:rPr>
          <w:rFonts w:ascii="Tahoma" w:hAnsi="Tahoma" w:cs="Tahoma"/>
          <w:szCs w:val="20"/>
        </w:rPr>
        <w:t>.</w:t>
      </w:r>
    </w:p>
    <w:p w:rsidR="008C4892" w:rsidRPr="004B5AB3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</w:t>
      </w:r>
      <w:r w:rsidR="008C4892" w:rsidRPr="004B5AB3">
        <w:rPr>
          <w:rFonts w:ascii="Tahoma" w:hAnsi="Tahoma" w:cs="Tahoma"/>
          <w:szCs w:val="20"/>
        </w:rPr>
        <w:lastRenderedPageBreak/>
        <w:t xml:space="preserve">является основанием для отказа Исполнителя от исполнения обязательств по Договору в порядке ст. 719 ГК РФ. </w:t>
      </w:r>
    </w:p>
    <w:permEnd w:id="1996700301"/>
    <w:p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1255108687" w:edGrp="everyone"/>
      <w:r w:rsidR="00E5267C" w:rsidRPr="00E5267C">
        <w:rPr>
          <w:i w:val="0"/>
        </w:rPr>
        <w:t>а</w:t>
      </w:r>
      <w:proofErr w:type="spellStart"/>
      <w:r w:rsidR="00E5267C" w:rsidRPr="00E64A1F">
        <w:rPr>
          <w:i w:val="0"/>
        </w:rPr>
        <w:t>ктов</w:t>
      </w:r>
      <w:proofErr w:type="spellEnd"/>
      <w:r w:rsidR="00E5267C" w:rsidRPr="00E64A1F">
        <w:rPr>
          <w:i w:val="0"/>
        </w:rPr>
        <w:t xml:space="preserve"> </w:t>
      </w:r>
      <w:r w:rsidR="001A48FE">
        <w:rPr>
          <w:i w:val="0"/>
        </w:rPr>
        <w:t xml:space="preserve">сдачи-приемки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1255108687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:rsidR="004A28E2" w:rsidRPr="004B5AB3" w:rsidRDefault="00CE4032" w:rsidP="004B5AB3">
      <w:pPr>
        <w:pStyle w:val="ConsPlusNormal"/>
        <w:jc w:val="both"/>
        <w:rPr>
          <w:i w:val="0"/>
        </w:rPr>
      </w:pPr>
      <w:permStart w:id="1545938714" w:edGrp="everyone"/>
      <w:r w:rsidRPr="004B5AB3">
        <w:rPr>
          <w:i w:val="0"/>
        </w:rPr>
        <w:t xml:space="preserve">d) </w:t>
      </w:r>
      <w:r w:rsidR="004A28E2" w:rsidRPr="004B5AB3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Pr="004B5AB3">
        <w:rPr>
          <w:i w:val="0"/>
        </w:rPr>
        <w:t>оказания Услуг</w:t>
      </w:r>
      <w:r w:rsidR="004A28E2" w:rsidRPr="004B5AB3">
        <w:rPr>
          <w:i w:val="0"/>
        </w:rPr>
        <w:t xml:space="preserve"> и исполнения обязательств по настоящему Договору;</w:t>
      </w:r>
    </w:p>
    <w:permEnd w:id="1545938714"/>
    <w:p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10" w:name="_MailEndCompose"/>
    </w:p>
    <w:p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866401792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0"/>
      <w:permEnd w:id="866401792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F30746" w:rsidRPr="004B5AB3" w:rsidRDefault="0019212C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1" w:name="_Ref328406247"/>
      <w:permStart w:id="2119852384" w:edGrp="everyone"/>
      <w:r w:rsidRPr="004B5AB3">
        <w:rPr>
          <w:rFonts w:ascii="Tahoma" w:hAnsi="Tahoma" w:cs="Tahoma"/>
        </w:rPr>
        <w:t xml:space="preserve">От имени Заказчика по вопросам </w:t>
      </w:r>
      <w:r w:rsidR="004741E3" w:rsidRPr="004B5AB3">
        <w:rPr>
          <w:rFonts w:ascii="Tahoma" w:hAnsi="Tahoma" w:cs="Tahoma"/>
        </w:rPr>
        <w:t xml:space="preserve">контроля исполнения настоящего Договора, </w:t>
      </w:r>
      <w:r w:rsidRPr="004B5AB3">
        <w:rPr>
          <w:rFonts w:ascii="Tahoma" w:hAnsi="Tahoma" w:cs="Tahoma"/>
        </w:rPr>
        <w:t xml:space="preserve">подписания актов </w:t>
      </w:r>
      <w:r w:rsidR="001A48FE">
        <w:rPr>
          <w:rFonts w:ascii="Tahoma" w:hAnsi="Tahoma" w:cs="Tahoma"/>
        </w:rPr>
        <w:t xml:space="preserve">сдачи-приемки </w:t>
      </w:r>
      <w:r w:rsidRPr="004B5AB3">
        <w:rPr>
          <w:rFonts w:ascii="Tahoma" w:hAnsi="Tahoma" w:cs="Tahoma"/>
        </w:rPr>
        <w:t xml:space="preserve">оказанных </w:t>
      </w:r>
      <w:r w:rsidR="00DF488B" w:rsidRPr="004B5AB3">
        <w:rPr>
          <w:rFonts w:ascii="Tahoma" w:hAnsi="Tahoma" w:cs="Tahoma"/>
        </w:rPr>
        <w:t>Услуг</w:t>
      </w:r>
      <w:r w:rsidRPr="004B5AB3">
        <w:rPr>
          <w:rFonts w:ascii="Tahoma" w:hAnsi="Tahoma" w:cs="Tahoma"/>
        </w:rPr>
        <w:t xml:space="preserve">, </w:t>
      </w:r>
      <w:r w:rsidR="00AB3579" w:rsidRPr="004B5AB3">
        <w:rPr>
          <w:rFonts w:ascii="Tahoma" w:hAnsi="Tahoma" w:cs="Tahoma"/>
        </w:rPr>
        <w:t>акт</w:t>
      </w:r>
      <w:r w:rsidR="004741E3" w:rsidRPr="004B5AB3">
        <w:rPr>
          <w:rFonts w:ascii="Tahoma" w:hAnsi="Tahoma" w:cs="Tahoma"/>
        </w:rPr>
        <w:t>ов</w:t>
      </w:r>
      <w:r w:rsidR="00AB3579" w:rsidRPr="004B5AB3">
        <w:rPr>
          <w:rFonts w:ascii="Tahoma" w:hAnsi="Tahoma" w:cs="Tahoma"/>
        </w:rPr>
        <w:t xml:space="preserve"> на списание материалов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</w:t>
      </w:r>
      <w:r w:rsidR="008B0B8F" w:rsidRPr="004B5AB3">
        <w:rPr>
          <w:rFonts w:ascii="Tahoma" w:hAnsi="Tahoma" w:cs="Tahoma"/>
        </w:rPr>
        <w:t xml:space="preserve"> </w:t>
      </w:r>
      <w:r w:rsidR="00E02552" w:rsidRPr="004B5AB3">
        <w:rPr>
          <w:rFonts w:ascii="Tahoma" w:hAnsi="Tahoma" w:cs="Tahoma"/>
        </w:rPr>
        <w:t>к</w:t>
      </w:r>
      <w:r w:rsidR="00E967D7" w:rsidRPr="004B5AB3">
        <w:rPr>
          <w:rFonts w:ascii="Tahoma" w:hAnsi="Tahoma" w:cs="Tahoma"/>
        </w:rPr>
        <w:t>алькуляций</w:t>
      </w:r>
      <w:r w:rsidRPr="004B5AB3">
        <w:rPr>
          <w:rFonts w:ascii="Tahoma" w:hAnsi="Tahoma" w:cs="Tahoma"/>
        </w:rPr>
        <w:t xml:space="preserve">, подготовки и согласования технических приложений к Договору, выступает </w:t>
      </w:r>
      <w:r w:rsidR="00065EC3" w:rsidRPr="004B5AB3">
        <w:rPr>
          <w:rFonts w:ascii="Tahoma" w:hAnsi="Tahoma" w:cs="Tahoma"/>
        </w:rPr>
        <w:t>обособленное подразделение (филиал):</w:t>
      </w:r>
      <w:bookmarkEnd w:id="11"/>
    </w:p>
    <w:p w:rsidR="00B53CFF" w:rsidRPr="004B5AB3" w:rsidRDefault="00451D3B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Наименование: </w:t>
      </w:r>
      <w:r w:rsidR="001A48FE">
        <w:rPr>
          <w:rFonts w:ascii="Tahoma" w:hAnsi="Tahoma" w:cs="Tahoma"/>
          <w:noProof/>
          <w:szCs w:val="20"/>
        </w:rPr>
        <w:t>АО "ЭнергосбыТ Плюс"</w:t>
      </w:r>
    </w:p>
    <w:p w:rsidR="0019212C" w:rsidRPr="004B5AB3" w:rsidRDefault="00065EC3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Упо</w:t>
      </w:r>
      <w:r w:rsidR="00451D3B" w:rsidRPr="004B5AB3">
        <w:rPr>
          <w:rFonts w:ascii="Tahoma" w:hAnsi="Tahoma" w:cs="Tahoma"/>
          <w:color w:val="000000"/>
          <w:szCs w:val="20"/>
        </w:rPr>
        <w:t>лномоченные лица:</w:t>
      </w:r>
      <w:r w:rsidR="001A48FE" w:rsidRPr="001A48FE">
        <w:rPr>
          <w:rFonts w:ascii="Tahoma" w:hAnsi="Tahoma" w:cs="Tahoma"/>
          <w:noProof/>
          <w:szCs w:val="20"/>
        </w:rPr>
        <w:t xml:space="preserve"> </w:t>
      </w:r>
      <w:r w:rsidR="001A48FE" w:rsidRPr="009F6043">
        <w:rPr>
          <w:rFonts w:ascii="Tahoma" w:hAnsi="Tahoma" w:cs="Tahoma"/>
          <w:noProof/>
          <w:szCs w:val="20"/>
        </w:rPr>
        <w:t>Административный директор С.В. Болодурин</w:t>
      </w:r>
    </w:p>
    <w:p w:rsidR="00AD0188" w:rsidRDefault="00EF1ED9" w:rsidP="00AD0188">
      <w:pPr>
        <w:pStyle w:val="ConsNormal"/>
        <w:ind w:firstLine="0"/>
        <w:contextualSpacing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     </w:t>
      </w:r>
      <w:r w:rsidR="0019212C" w:rsidRPr="004B5AB3">
        <w:rPr>
          <w:rFonts w:ascii="Tahoma" w:hAnsi="Tahoma" w:cs="Tahoma"/>
        </w:rPr>
        <w:t xml:space="preserve">Стороны назначают ответственных за исполнение настоящего </w:t>
      </w:r>
      <w:proofErr w:type="gramStart"/>
      <w:r w:rsidR="0019212C" w:rsidRPr="004B5AB3">
        <w:rPr>
          <w:rFonts w:ascii="Tahoma" w:hAnsi="Tahoma" w:cs="Tahoma"/>
        </w:rPr>
        <w:t>Договора:</w:t>
      </w:r>
      <w:r w:rsidR="00451D3B" w:rsidRPr="004B5AB3">
        <w:rPr>
          <w:rFonts w:ascii="Tahoma" w:hAnsi="Tahoma" w:cs="Tahoma"/>
        </w:rPr>
        <w:t xml:space="preserve">   </w:t>
      </w:r>
      <w:proofErr w:type="gramEnd"/>
      <w:r w:rsidR="00451D3B" w:rsidRPr="004B5AB3">
        <w:rPr>
          <w:rFonts w:ascii="Tahoma" w:hAnsi="Tahoma" w:cs="Tahoma"/>
        </w:rPr>
        <w:t xml:space="preserve">                                                       </w:t>
      </w:r>
      <w:r w:rsidR="00E55C3F" w:rsidRPr="004B5AB3">
        <w:rPr>
          <w:rFonts w:ascii="Tahoma" w:hAnsi="Tahoma" w:cs="Tahoma"/>
        </w:rPr>
        <w:t xml:space="preserve">   </w:t>
      </w:r>
      <w:r w:rsidR="00451D3B" w:rsidRPr="004B5AB3">
        <w:rPr>
          <w:rFonts w:ascii="Tahoma" w:hAnsi="Tahoma" w:cs="Tahoma"/>
        </w:rPr>
        <w:t>от Заказчика</w:t>
      </w:r>
      <w:r w:rsidR="00AD0188">
        <w:rPr>
          <w:rFonts w:ascii="Tahoma" w:hAnsi="Tahoma" w:cs="Tahoma"/>
        </w:rPr>
        <w:t>:</w:t>
      </w:r>
    </w:p>
    <w:p w:rsidR="00AD0188" w:rsidRDefault="001A48FE" w:rsidP="00AD0188">
      <w:pPr>
        <w:pStyle w:val="ConsNormal"/>
        <w:ind w:firstLine="0"/>
        <w:contextualSpacing/>
        <w:rPr>
          <w:rFonts w:ascii="Tahoma" w:hAnsi="Tahoma" w:cs="Tahoma"/>
        </w:rPr>
      </w:pPr>
      <w:r w:rsidRPr="00DE4275">
        <w:rPr>
          <w:rFonts w:ascii="Tahoma" w:hAnsi="Tahoma" w:cs="Tahoma"/>
          <w:noProof/>
        </w:rPr>
        <w:t>Данилина Мария Александровна</w:t>
      </w:r>
      <w:r w:rsidRPr="004B5AB3">
        <w:rPr>
          <w:rFonts w:ascii="Tahoma" w:hAnsi="Tahoma" w:cs="Tahoma"/>
        </w:rPr>
        <w:t xml:space="preserve"> </w:t>
      </w:r>
      <w:r w:rsidR="00451D3B" w:rsidRPr="004B5AB3">
        <w:rPr>
          <w:rFonts w:ascii="Tahoma" w:hAnsi="Tahoma" w:cs="Tahoma"/>
        </w:rPr>
        <w:t xml:space="preserve">телефон </w:t>
      </w:r>
      <w:r w:rsidRPr="009F6043">
        <w:rPr>
          <w:rFonts w:ascii="Tahoma" w:hAnsi="Tahoma" w:cs="Tahoma"/>
          <w:noProof/>
        </w:rPr>
        <w:t>+7 (495) 980-59-00 (12-10)</w:t>
      </w:r>
      <w:r w:rsidR="00451D3B" w:rsidRPr="004B5AB3">
        <w:rPr>
          <w:rFonts w:ascii="Tahoma" w:hAnsi="Tahoma" w:cs="Tahoma"/>
        </w:rPr>
        <w:t xml:space="preserve">, </w:t>
      </w:r>
      <w:r w:rsidR="00451D3B" w:rsidRPr="004B5AB3">
        <w:rPr>
          <w:rFonts w:ascii="Tahoma" w:hAnsi="Tahoma" w:cs="Tahoma"/>
          <w:lang w:val="en-US"/>
        </w:rPr>
        <w:t>e</w:t>
      </w:r>
      <w:r w:rsidR="00451D3B" w:rsidRPr="004B5AB3">
        <w:rPr>
          <w:rFonts w:ascii="Tahoma" w:hAnsi="Tahoma" w:cs="Tahoma"/>
        </w:rPr>
        <w:t>-</w:t>
      </w:r>
      <w:r w:rsidR="00451D3B" w:rsidRPr="004B5AB3">
        <w:rPr>
          <w:rFonts w:ascii="Tahoma" w:hAnsi="Tahoma" w:cs="Tahoma"/>
          <w:lang w:val="en-US"/>
        </w:rPr>
        <w:t>mail</w:t>
      </w:r>
      <w:r w:rsidR="00451D3B" w:rsidRPr="004B5AB3">
        <w:rPr>
          <w:rFonts w:ascii="Tahoma" w:hAnsi="Tahoma" w:cs="Tahoma"/>
        </w:rPr>
        <w:t xml:space="preserve">: </w:t>
      </w:r>
      <w:hyperlink r:id="rId14" w:history="1">
        <w:r w:rsidRPr="003D2C02">
          <w:rPr>
            <w:rStyle w:val="aff"/>
            <w:rFonts w:ascii="Tahoma" w:hAnsi="Tahoma" w:cs="Tahoma"/>
            <w:noProof/>
          </w:rPr>
          <w:t>Mariya.Danilina@esplus.ru</w:t>
        </w:r>
      </w:hyperlink>
      <w:r w:rsidR="00451D3B" w:rsidRPr="004B5AB3">
        <w:rPr>
          <w:rFonts w:ascii="Tahoma" w:hAnsi="Tahoma" w:cs="Tahoma"/>
        </w:rPr>
        <w:t>;</w:t>
      </w:r>
      <w:r>
        <w:rPr>
          <w:rFonts w:ascii="Tahoma" w:hAnsi="Tahoma" w:cs="Tahoma"/>
        </w:rPr>
        <w:t xml:space="preserve"> </w:t>
      </w:r>
    </w:p>
    <w:p w:rsidR="00451D3B" w:rsidRPr="004B5AB3" w:rsidRDefault="001A48FE" w:rsidP="00AD0188">
      <w:pPr>
        <w:pStyle w:val="ConsNormal"/>
        <w:ind w:firstLine="0"/>
        <w:contextualSpacing/>
        <w:rPr>
          <w:rFonts w:ascii="Tahoma" w:hAnsi="Tahoma" w:cs="Tahoma"/>
        </w:rPr>
      </w:pPr>
      <w:r w:rsidRPr="009F6043">
        <w:rPr>
          <w:rFonts w:ascii="Tahoma" w:hAnsi="Tahoma" w:cs="Tahoma"/>
          <w:noProof/>
        </w:rPr>
        <w:t>Тяпухина Анна Георгиевна,</w:t>
      </w:r>
      <w:r>
        <w:rPr>
          <w:rFonts w:ascii="Tahoma" w:hAnsi="Tahoma" w:cs="Tahoma"/>
          <w:noProof/>
        </w:rPr>
        <w:t xml:space="preserve"> телефон +7 (3532) 33-80-12</w:t>
      </w:r>
      <w:r w:rsidRPr="009F6043">
        <w:rPr>
          <w:rFonts w:ascii="Tahoma" w:hAnsi="Tahoma" w:cs="Tahoma"/>
          <w:noProof/>
        </w:rPr>
        <w:t xml:space="preserve"> e-mail: Anna.Tyapukhina@esplus.ru</w:t>
      </w:r>
    </w:p>
    <w:p w:rsidR="00451D3B" w:rsidRPr="004B5AB3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Исполнителя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2119852384"/>
    <w:p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37777598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337777598"/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90980037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90980037"/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1418026325" w:edGrp="everyone"/>
      <w:r w:rsidRPr="004B5AB3">
        <w:rPr>
          <w:i w:val="0"/>
        </w:rPr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FE78BB" w:rsidRPr="004B5AB3">
        <w:rPr>
          <w:i w:val="0"/>
        </w:rPr>
        <w:t>Исполнитель настоящим</w:t>
      </w:r>
      <w:r w:rsidRPr="004B5AB3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418026325"/>
    <w:p w:rsidR="003E64C6" w:rsidRPr="004B5AB3" w:rsidRDefault="003E64C6" w:rsidP="004B5AB3">
      <w:pPr>
        <w:pStyle w:val="ConsPlusNormal"/>
        <w:jc w:val="both"/>
        <w:rPr>
          <w:i w:val="0"/>
        </w:rPr>
      </w:pPr>
    </w:p>
    <w:p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lastRenderedPageBreak/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</w:t>
      </w:r>
      <w:r w:rsidRPr="007D711D">
        <w:rPr>
          <w:i w:val="0"/>
        </w:rPr>
        <w:lastRenderedPageBreak/>
        <w:t>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512196820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1A48FE" w:rsidRPr="00744EAE">
        <w:rPr>
          <w:rFonts w:ascii="Tahoma" w:hAnsi="Tahoma" w:cs="Tahoma"/>
          <w:noProof/>
          <w:spacing w:val="3"/>
          <w:szCs w:val="20"/>
        </w:rPr>
        <w:t xml:space="preserve">143421, Московская область, г.о. Красногорск, </w:t>
      </w:r>
      <w:r w:rsidR="001A48FE">
        <w:rPr>
          <w:rFonts w:ascii="Tahoma" w:hAnsi="Tahoma" w:cs="Tahoma"/>
          <w:noProof/>
          <w:spacing w:val="3"/>
          <w:szCs w:val="20"/>
        </w:rPr>
        <w:t>тер. автодорога Балтия, км</w:t>
      </w:r>
      <w:r w:rsidR="001A48FE" w:rsidRPr="00744EAE">
        <w:rPr>
          <w:rFonts w:ascii="Tahoma" w:hAnsi="Tahoma" w:cs="Tahoma"/>
          <w:noProof/>
          <w:spacing w:val="3"/>
          <w:szCs w:val="20"/>
        </w:rPr>
        <w:t xml:space="preserve"> 26-</w:t>
      </w:r>
      <w:r w:rsidR="001A48FE">
        <w:rPr>
          <w:rFonts w:ascii="Tahoma" w:hAnsi="Tahoma" w:cs="Tahoma"/>
          <w:noProof/>
          <w:spacing w:val="3"/>
          <w:szCs w:val="20"/>
        </w:rPr>
        <w:t>й</w:t>
      </w:r>
      <w:r w:rsidR="001A48FE" w:rsidRPr="00744EAE">
        <w:rPr>
          <w:rFonts w:ascii="Tahoma" w:hAnsi="Tahoma" w:cs="Tahoma"/>
          <w:noProof/>
          <w:spacing w:val="3"/>
          <w:szCs w:val="20"/>
        </w:rPr>
        <w:t xml:space="preserve">, </w:t>
      </w:r>
      <w:r w:rsidR="001A48FE">
        <w:rPr>
          <w:rFonts w:ascii="Tahoma" w:hAnsi="Tahoma" w:cs="Tahoma"/>
          <w:noProof/>
          <w:spacing w:val="3"/>
          <w:szCs w:val="20"/>
        </w:rPr>
        <w:t>д</w:t>
      </w:r>
      <w:r w:rsidR="001A48FE" w:rsidRPr="00744EAE">
        <w:rPr>
          <w:rFonts w:ascii="Tahoma" w:hAnsi="Tahoma" w:cs="Tahoma"/>
          <w:noProof/>
          <w:spacing w:val="3"/>
          <w:szCs w:val="20"/>
        </w:rPr>
        <w:t xml:space="preserve">. 5, </w:t>
      </w:r>
      <w:r w:rsidR="001A48FE">
        <w:rPr>
          <w:rFonts w:ascii="Tahoma" w:hAnsi="Tahoma" w:cs="Tahoma"/>
          <w:noProof/>
          <w:spacing w:val="3"/>
          <w:szCs w:val="20"/>
        </w:rPr>
        <w:t>стр</w:t>
      </w:r>
      <w:r w:rsidR="001A48FE" w:rsidRPr="00744EAE">
        <w:rPr>
          <w:rFonts w:ascii="Tahoma" w:hAnsi="Tahoma" w:cs="Tahoma"/>
          <w:noProof/>
          <w:spacing w:val="3"/>
          <w:szCs w:val="20"/>
        </w:rPr>
        <w:t xml:space="preserve">. 3, </w:t>
      </w:r>
      <w:r w:rsidR="001A48FE">
        <w:rPr>
          <w:rFonts w:ascii="Tahoma" w:hAnsi="Tahoma" w:cs="Tahoma"/>
          <w:noProof/>
          <w:spacing w:val="3"/>
          <w:szCs w:val="20"/>
        </w:rPr>
        <w:t>офис</w:t>
      </w:r>
      <w:r w:rsidR="001A48FE" w:rsidRPr="00744EAE">
        <w:rPr>
          <w:rFonts w:ascii="Tahoma" w:hAnsi="Tahoma" w:cs="Tahoma"/>
          <w:noProof/>
          <w:spacing w:val="3"/>
          <w:szCs w:val="20"/>
        </w:rPr>
        <w:t xml:space="preserve"> 513.</w:t>
      </w:r>
    </w:p>
    <w:p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747DB7" w:rsidRPr="00FE78BB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FE78BB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FE78BB">
        <w:rPr>
          <w:rFonts w:ascii="Tahoma" w:hAnsi="Tahoma" w:cs="Tahoma"/>
          <w:spacing w:val="-3"/>
          <w:szCs w:val="20"/>
        </w:rPr>
        <w:t xml:space="preserve">: </w:t>
      </w:r>
      <w:hyperlink r:id="rId15" w:history="1">
        <w:r w:rsidR="00AD0188" w:rsidRPr="00EC2E5C">
          <w:rPr>
            <w:rStyle w:val="aff"/>
            <w:rFonts w:ascii="Tahoma" w:hAnsi="Tahoma" w:cs="Tahoma"/>
            <w:noProof/>
            <w:szCs w:val="20"/>
            <w:lang w:val="en-US"/>
          </w:rPr>
          <w:t>Mariya</w:t>
        </w:r>
        <w:r w:rsidR="00AD0188" w:rsidRPr="00FE78BB">
          <w:rPr>
            <w:rStyle w:val="aff"/>
            <w:rFonts w:ascii="Tahoma" w:hAnsi="Tahoma" w:cs="Tahoma"/>
            <w:noProof/>
            <w:szCs w:val="20"/>
          </w:rPr>
          <w:t>.</w:t>
        </w:r>
        <w:r w:rsidR="00AD0188" w:rsidRPr="00EC2E5C">
          <w:rPr>
            <w:rStyle w:val="aff"/>
            <w:rFonts w:ascii="Tahoma" w:hAnsi="Tahoma" w:cs="Tahoma"/>
            <w:noProof/>
            <w:szCs w:val="20"/>
            <w:lang w:val="en-US"/>
          </w:rPr>
          <w:t>Danilina</w:t>
        </w:r>
        <w:r w:rsidR="00AD0188" w:rsidRPr="00FE78BB">
          <w:rPr>
            <w:rStyle w:val="aff"/>
            <w:rFonts w:ascii="Tahoma" w:hAnsi="Tahoma" w:cs="Tahoma"/>
            <w:noProof/>
            <w:szCs w:val="20"/>
          </w:rPr>
          <w:t>@</w:t>
        </w:r>
        <w:r w:rsidR="00AD0188" w:rsidRPr="00EC2E5C">
          <w:rPr>
            <w:rStyle w:val="aff"/>
            <w:rFonts w:ascii="Tahoma" w:hAnsi="Tahoma" w:cs="Tahoma"/>
            <w:noProof/>
            <w:szCs w:val="20"/>
            <w:lang w:val="en-US"/>
          </w:rPr>
          <w:t>esplus</w:t>
        </w:r>
        <w:r w:rsidR="00AD0188" w:rsidRPr="00FE78BB">
          <w:rPr>
            <w:rStyle w:val="aff"/>
            <w:rFonts w:ascii="Tahoma" w:hAnsi="Tahoma" w:cs="Tahoma"/>
            <w:noProof/>
            <w:szCs w:val="20"/>
          </w:rPr>
          <w:t>.</w:t>
        </w:r>
        <w:r w:rsidR="00AD0188" w:rsidRPr="00EC2E5C">
          <w:rPr>
            <w:rStyle w:val="aff"/>
            <w:rFonts w:ascii="Tahoma" w:hAnsi="Tahoma" w:cs="Tahoma"/>
            <w:noProof/>
            <w:szCs w:val="20"/>
            <w:lang w:val="en-US"/>
          </w:rPr>
          <w:t>ru</w:t>
        </w:r>
      </w:hyperlink>
      <w:r w:rsidRPr="00FE78BB">
        <w:rPr>
          <w:rFonts w:ascii="Tahoma" w:hAnsi="Tahoma" w:cs="Tahoma"/>
          <w:szCs w:val="20"/>
        </w:rPr>
        <w:t>;</w:t>
      </w:r>
    </w:p>
    <w:p w:rsidR="00AD0188" w:rsidRPr="00AD0188" w:rsidRDefault="00AD0188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noProof/>
          <w:szCs w:val="20"/>
          <w:lang w:val="en-US"/>
        </w:rPr>
      </w:pPr>
      <w:r>
        <w:rPr>
          <w:rFonts w:ascii="Tahoma" w:hAnsi="Tahoma" w:cs="Tahoma"/>
          <w:noProof/>
        </w:rPr>
        <w:t>Е</w:t>
      </w:r>
      <w:r w:rsidRPr="00AD0188">
        <w:rPr>
          <w:rFonts w:ascii="Tahoma" w:hAnsi="Tahoma" w:cs="Tahoma"/>
          <w:noProof/>
          <w:lang w:val="en-US"/>
        </w:rPr>
        <w:t>-mail: Anna.Tyapukhina@esplus.ru</w:t>
      </w:r>
    </w:p>
    <w:p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:rsidR="00747DB7" w:rsidRPr="007D711D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512196820"/>
    <w:p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6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</w:t>
      </w:r>
      <w:r w:rsidRPr="009B4CA3">
        <w:rPr>
          <w:rFonts w:ascii="Tahoma" w:hAnsi="Tahoma" w:cs="Tahoma"/>
          <w:szCs w:val="20"/>
        </w:rPr>
        <w:lastRenderedPageBreak/>
        <w:t>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498145531" w:edGrp="everyone"/>
    </w:p>
    <w:p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1A48FE">
        <w:rPr>
          <w:rFonts w:ascii="Tahoma" w:hAnsi="Tahoma" w:cs="Tahoma"/>
          <w:szCs w:val="20"/>
        </w:rPr>
        <w:t>е, установленной в Приложении №3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498145531"/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235621604" w:edGrp="everyone"/>
    </w:p>
    <w:p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 xml:space="preserve">арушением сроков, установленных в настоящем </w:t>
      </w:r>
      <w:r>
        <w:rPr>
          <w:rFonts w:ascii="Tahoma" w:hAnsi="Tahoma" w:cs="Tahoma"/>
          <w:szCs w:val="20"/>
        </w:rPr>
        <w:lastRenderedPageBreak/>
        <w:t>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:rsidR="00987270" w:rsidRPr="003A4D71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 w:rsidR="00FE78BB">
        <w:rPr>
          <w:rFonts w:ascii="Tahoma" w:hAnsi="Tahoma" w:cs="Tahoma"/>
          <w:szCs w:val="20"/>
        </w:rPr>
        <w:t>указанной в форме (Приложение №3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ermEnd w:id="235621604"/>
    <w:p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027369532" w:edGrp="everyone"/>
      <w:permEnd w:id="1027369532"/>
    </w:p>
    <w:p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Не относится к Конфиденциальной информации: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принимает на себя следующие обязательства:</w:t>
      </w:r>
    </w:p>
    <w:p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</w:t>
      </w:r>
      <w:r w:rsidRPr="009653DA">
        <w:rPr>
          <w:rFonts w:ascii="Tahoma" w:eastAsia="Times New Roman" w:hAnsi="Tahoma" w:cs="Tahoma"/>
          <w:szCs w:val="20"/>
        </w:rPr>
        <w:lastRenderedPageBreak/>
        <w:t>противоправных деяний (действий, бездействия)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</w:t>
      </w:r>
      <w:r w:rsidRPr="009653DA">
        <w:rPr>
          <w:rFonts w:ascii="Tahoma" w:eastAsia="Times New Roman" w:hAnsi="Tahoma" w:cs="Tahoma"/>
          <w:szCs w:val="20"/>
        </w:rPr>
        <w:lastRenderedPageBreak/>
        <w:t>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726033028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726033028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1351831729" w:edGrp="everyone"/>
      <w:r w:rsidRPr="004B5AB3">
        <w:rPr>
          <w:rFonts w:ascii="Tahoma" w:hAnsi="Tahoma" w:cs="Tahoma"/>
          <w:szCs w:val="20"/>
        </w:rPr>
        <w:t>в двух</w:t>
      </w:r>
      <w:permEnd w:id="1351831729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A2747E" w:rsidRPr="004B5AB3" w:rsidRDefault="00B93FC2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240810" w:edGrp="everyone"/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</w:t>
      </w:r>
      <w:r w:rsidR="00F01C8F" w:rsidRPr="004B5AB3">
        <w:rPr>
          <w:rFonts w:ascii="Tahoma" w:hAnsi="Tahoma" w:cs="Tahoma"/>
          <w:szCs w:val="20"/>
        </w:rPr>
        <w:t>преамбуле</w:t>
      </w:r>
      <w:r w:rsidR="00A16388">
        <w:rPr>
          <w:rFonts w:ascii="Tahoma" w:hAnsi="Tahoma" w:cs="Tahoma"/>
          <w:szCs w:val="20"/>
        </w:rPr>
        <w:t xml:space="preserve"> Договора.</w:t>
      </w:r>
    </w:p>
    <w:permEnd w:id="1954240810"/>
    <w:p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</w:t>
      </w:r>
      <w:r w:rsidR="00D00688" w:rsidRPr="004B5AB3">
        <w:rPr>
          <w:rFonts w:ascii="Tahoma" w:hAnsi="Tahoma" w:cs="Tahoma"/>
          <w:szCs w:val="20"/>
        </w:rPr>
        <w:lastRenderedPageBreak/>
        <w:t xml:space="preserve">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:rsidR="00D00688" w:rsidRDefault="00D00688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04365" w:rsidRPr="00F04365" w:rsidRDefault="00F04365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76966211" w:edGrp="everyone"/>
      <w:r w:rsidRPr="00F04365">
        <w:rPr>
          <w:rFonts w:ascii="Tahoma" w:hAnsi="Tahoma" w:cs="Tahoma"/>
          <w:szCs w:val="20"/>
        </w:rPr>
        <w:t xml:space="preserve"> </w:t>
      </w:r>
      <w:r>
        <w:rPr>
          <w:vertAlign w:val="superscript"/>
        </w:rPr>
        <w:footnoteReference w:id="9"/>
      </w:r>
      <w:r w:rsidRPr="00F04365">
        <w:rPr>
          <w:rFonts w:ascii="Tahoma" w:hAnsi="Tahoma" w:cs="Tahoma"/>
          <w:szCs w:val="20"/>
        </w:rPr>
        <w:t xml:space="preserve">счетов-фактур, актов приемки-сдачи выполненных работ (оказанных услуг), </w:t>
      </w:r>
      <w:r w:rsidR="00A16388">
        <w:rPr>
          <w:rFonts w:ascii="Tahoma" w:hAnsi="Tahoma" w:cs="Tahoma"/>
          <w:szCs w:val="20"/>
        </w:rPr>
        <w:t xml:space="preserve">счетов на оплату, в утвержденных форматах универсальных передаточных документов и универсальных корректировочных документов </w:t>
      </w:r>
      <w:permEnd w:id="76966211"/>
      <w:r w:rsidRPr="00F04365">
        <w:rPr>
          <w:rFonts w:ascii="Tahoma" w:hAnsi="Tahoma" w:cs="Tahoma"/>
          <w:szCs w:val="20"/>
        </w:rPr>
        <w:t xml:space="preserve"> согласно Приказам ФНС России от 12.10.2020 №ЕД-7-26/736@, №ММВ-7-15/820@ от 19.12.2018</w:t>
      </w:r>
      <w:permStart w:id="229841387" w:edGrp="everyone"/>
      <w:r w:rsidRPr="00F04365">
        <w:rPr>
          <w:rFonts w:ascii="Tahoma" w:hAnsi="Tahoma" w:cs="Tahoma"/>
          <w:szCs w:val="20"/>
        </w:rPr>
        <w:t xml:space="preserve"> </w:t>
      </w:r>
      <w:permEnd w:id="229841387"/>
      <w:r w:rsidRPr="00F04365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210723475" w:edGrp="everyone"/>
      <w:r w:rsidRPr="00F04365">
        <w:rPr>
          <w:rFonts w:ascii="Tahoma" w:hAnsi="Tahoma" w:cs="Tahoma"/>
          <w:szCs w:val="20"/>
        </w:rPr>
        <w:t xml:space="preserve">актов сверок, </w:t>
      </w:r>
      <w:r w:rsidR="00107A0F">
        <w:rPr>
          <w:rFonts w:ascii="Tahoma" w:hAnsi="Tahoma" w:cs="Tahoma"/>
          <w:szCs w:val="20"/>
        </w:rPr>
        <w:t xml:space="preserve">отчетов исполнителя, в </w:t>
      </w:r>
      <w:proofErr w:type="spellStart"/>
      <w:r w:rsidR="00107A0F">
        <w:rPr>
          <w:rFonts w:ascii="Tahoma" w:hAnsi="Tahoma" w:cs="Tahoma"/>
          <w:szCs w:val="20"/>
        </w:rPr>
        <w:t>т.ч</w:t>
      </w:r>
      <w:proofErr w:type="spellEnd"/>
      <w:r w:rsidR="00107A0F">
        <w:rPr>
          <w:rFonts w:ascii="Tahoma" w:hAnsi="Tahoma" w:cs="Tahoma"/>
          <w:szCs w:val="20"/>
        </w:rPr>
        <w:t xml:space="preserve">. с приложениями (заключение/техпаспорт/расчетная ведомость), </w:t>
      </w:r>
      <w:r w:rsidRPr="00F04365">
        <w:rPr>
          <w:rFonts w:ascii="Tahoma" w:hAnsi="Tahoma" w:cs="Tahoma"/>
          <w:szCs w:val="20"/>
        </w:rPr>
        <w:t xml:space="preserve">актов зачета взаимных требований/заявления о зачете взаимных требований </w:t>
      </w:r>
      <w:permEnd w:id="1210723475"/>
      <w:r w:rsidRPr="00F04365">
        <w:rPr>
          <w:rFonts w:ascii="Tahoma" w:hAnsi="Tahoma" w:cs="Tahoma"/>
          <w:szCs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</w:t>
      </w:r>
      <w:r w:rsidRPr="00F04365">
        <w:rPr>
          <w:rFonts w:ascii="Tahoma" w:hAnsi="Tahoma" w:cs="Tahoma"/>
          <w:szCs w:val="20"/>
        </w:rPr>
        <w:lastRenderedPageBreak/>
        <w:t>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</w:t>
      </w:r>
      <w:r>
        <w:rPr>
          <w:rFonts w:ascii="Tahoma" w:hAnsi="Tahoma" w:cs="Tahoma"/>
          <w:szCs w:val="20"/>
        </w:rPr>
        <w:lastRenderedPageBreak/>
        <w:t>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903358130" w:edGrp="everyone"/>
      <w:r>
        <w:rPr>
          <w:rFonts w:ascii="Tahoma" w:hAnsi="Tahoma" w:cs="Tahoma"/>
          <w:szCs w:val="20"/>
        </w:rPr>
        <w:t>15.8.</w:t>
      </w:r>
      <w:permEnd w:id="903358130"/>
      <w:proofErr w:type="gramStart"/>
      <w:r>
        <w:rPr>
          <w:rFonts w:ascii="Tahoma" w:hAnsi="Tahoma" w:cs="Tahoma"/>
          <w:szCs w:val="20"/>
        </w:rPr>
        <w:t>6.-</w:t>
      </w:r>
      <w:permStart w:id="1215585581" w:edGrp="everyone"/>
      <w:proofErr w:type="gramEnd"/>
      <w:r>
        <w:rPr>
          <w:rFonts w:ascii="Tahoma" w:hAnsi="Tahoma" w:cs="Tahoma"/>
          <w:szCs w:val="20"/>
        </w:rPr>
        <w:t>15.8.</w:t>
      </w:r>
      <w:permEnd w:id="1215585581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611336647" w:edGrp="everyone"/>
      <w:r>
        <w:rPr>
          <w:rFonts w:ascii="Tahoma" w:hAnsi="Tahoma" w:cs="Tahoma"/>
          <w:szCs w:val="20"/>
        </w:rPr>
        <w:t>15.8.</w:t>
      </w:r>
      <w:permEnd w:id="611336647"/>
      <w:r>
        <w:rPr>
          <w:rFonts w:ascii="Tahoma" w:hAnsi="Tahoma" w:cs="Tahoma"/>
          <w:szCs w:val="20"/>
        </w:rPr>
        <w:t>1.-</w:t>
      </w:r>
      <w:permStart w:id="1568024300" w:edGrp="everyone"/>
      <w:r>
        <w:rPr>
          <w:rFonts w:ascii="Tahoma" w:hAnsi="Tahoma" w:cs="Tahoma"/>
          <w:szCs w:val="20"/>
        </w:rPr>
        <w:t>15.8.</w:t>
      </w:r>
      <w:permEnd w:id="1568024300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570184443" w:edGrp="everyone"/>
      <w:permEnd w:id="570184443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125552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:rsidR="00F04365" w:rsidRP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1477050733" w:edGrp="everyone"/>
      <w:r>
        <w:rPr>
          <w:rFonts w:ascii="Tahoma" w:hAnsi="Tahoma" w:cs="Tahoma"/>
          <w:szCs w:val="20"/>
        </w:rPr>
        <w:t>15.8.</w:t>
      </w:r>
      <w:permEnd w:id="1477050733"/>
      <w:r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19212C" w:rsidRPr="004B5AB3" w:rsidRDefault="0019212C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155025796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19212C" w:rsidRPr="004B5AB3" w:rsidRDefault="00A16388" w:rsidP="004B5AB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BB2482" w:rsidRPr="0053702C" w:rsidRDefault="00A16388" w:rsidP="0053702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Тарифы</w:t>
      </w:r>
    </w:p>
    <w:p w:rsidR="00574EB9" w:rsidRPr="00574EB9" w:rsidRDefault="001C6209" w:rsidP="007835AB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="00590253" w:rsidRPr="004B5AB3">
        <w:rPr>
          <w:rFonts w:ascii="Tahoma" w:hAnsi="Tahoma" w:cs="Tahoma"/>
          <w:szCs w:val="20"/>
        </w:rPr>
        <w:t xml:space="preserve"> о цепочке собственников (</w:t>
      </w:r>
      <w:r w:rsidR="0094443A" w:rsidRPr="004B5AB3">
        <w:rPr>
          <w:rFonts w:ascii="Tahoma" w:hAnsi="Tahoma" w:cs="Tahoma"/>
          <w:szCs w:val="20"/>
        </w:rPr>
        <w:t>бенефициарах</w:t>
      </w:r>
      <w:r w:rsidR="00590253" w:rsidRPr="004B5AB3">
        <w:rPr>
          <w:rFonts w:ascii="Tahoma" w:hAnsi="Tahoma" w:cs="Tahoma"/>
          <w:szCs w:val="20"/>
        </w:rPr>
        <w:t>)</w:t>
      </w:r>
      <w:r w:rsidR="00FE70C7" w:rsidRPr="007835AB">
        <w:rPr>
          <w:rFonts w:ascii="Tahoma" w:hAnsi="Tahoma" w:cs="Tahoma"/>
          <w:color w:val="000000" w:themeColor="text1"/>
          <w:szCs w:val="20"/>
        </w:rPr>
        <w:t xml:space="preserve">   </w:t>
      </w: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574EB9" w:rsidRDefault="00574EB9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:rsidR="0019212C" w:rsidRPr="007835AB" w:rsidRDefault="00FE70C7" w:rsidP="00574EB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835AB">
        <w:rPr>
          <w:rFonts w:ascii="Tahoma" w:hAnsi="Tahoma" w:cs="Tahoma"/>
          <w:color w:val="000000" w:themeColor="text1"/>
          <w:szCs w:val="20"/>
        </w:rPr>
        <w:t xml:space="preserve">                                                                 </w:t>
      </w:r>
    </w:p>
    <w:permEnd w:id="1155025796"/>
    <w:p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1850170343" w:edGrp="everyone" w:colFirst="0" w:colLast="0"/>
            <w:permStart w:id="1871536577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D09E0" w:rsidRPr="004B5AB3" w:rsidRDefault="00107A0F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DE4275">
              <w:rPr>
                <w:rStyle w:val="msonormal0"/>
                <w:noProof/>
              </w:rPr>
              <w:t>АО «Энергосбыт Плюс»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587954868" w:edGrp="everyone" w:colFirst="0" w:colLast="0"/>
            <w:permStart w:id="911755930" w:edGrp="everyone" w:colFirst="1" w:colLast="1"/>
            <w:permEnd w:id="1850170343"/>
            <w:permEnd w:id="1871536577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107A0F" w:rsidRPr="00107A0F" w:rsidRDefault="00AD09E0" w:rsidP="00107A0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107A0F" w:rsidRPr="00107A0F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Г.О. КРАСНОГОРСК, </w:t>
            </w:r>
          </w:p>
          <w:p w:rsidR="00AD09E0" w:rsidRPr="004B5AB3" w:rsidRDefault="00107A0F" w:rsidP="00107A0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107A0F">
              <w:rPr>
                <w:rFonts w:ascii="Tahoma" w:eastAsia="Times New Roman" w:hAnsi="Tahoma" w:cs="Tahoma"/>
                <w:spacing w:val="3"/>
                <w:szCs w:val="20"/>
              </w:rPr>
              <w:t>ТЕР. АВТОДОРОГА БАЛТИЯ, КМ 26-Й, Д. 5, СТР. 3, ОФИС 513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160583641" w:edGrp="everyone" w:colFirst="0" w:colLast="0"/>
            <w:permStart w:id="1355614617" w:edGrp="everyone" w:colFirst="1" w:colLast="1"/>
            <w:permEnd w:id="1587954868"/>
            <w:permEnd w:id="911755930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107A0F" w:rsidRPr="00DE4275">
              <w:rPr>
                <w:rStyle w:val="msonormal0"/>
                <w:noProof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107A0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="00107A0F" w:rsidRPr="00C049FE">
              <w:rPr>
                <w:rStyle w:val="msonormal0"/>
                <w:noProof/>
              </w:rPr>
              <w:t>502401001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107A0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107A0F" w:rsidRPr="00DE4275">
              <w:rPr>
                <w:rStyle w:val="msonormal0"/>
                <w:noProof/>
              </w:rPr>
              <w:t>1055612021981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83763141" w:edGrp="everyone" w:colFirst="0" w:colLast="0"/>
            <w:permStart w:id="81342717" w:edGrp="everyone" w:colFirst="1" w:colLast="1"/>
            <w:permEnd w:id="1160583641"/>
            <w:permEnd w:id="1355614617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D09E0" w:rsidRPr="004B5AB3" w:rsidRDefault="00574EB9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Р/с </w:t>
            </w:r>
            <w:r w:rsidR="00107A0F" w:rsidRPr="00DE4275">
              <w:rPr>
                <w:rStyle w:val="msonormal0"/>
                <w:noProof/>
              </w:rPr>
              <w:t>№</w:t>
            </w:r>
            <w:proofErr w:type="gramStart"/>
            <w:r w:rsidR="00107A0F" w:rsidRPr="00DE4275">
              <w:rPr>
                <w:rStyle w:val="msonormal0"/>
                <w:noProof/>
              </w:rPr>
              <w:t xml:space="preserve">40702810700010103178 </w:t>
            </w:r>
            <w:r w:rsidR="00AD09E0"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</w:t>
            </w:r>
            <w:proofErr w:type="gramEnd"/>
            <w:r w:rsidR="00AD09E0"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107A0F" w:rsidRPr="00DE4275">
              <w:rPr>
                <w:rStyle w:val="51"/>
                <w:noProof/>
              </w:rPr>
              <w:t xml:space="preserve"> </w:t>
            </w:r>
            <w:r w:rsidR="00107A0F">
              <w:rPr>
                <w:rStyle w:val="msonormal0"/>
                <w:noProof/>
              </w:rPr>
              <w:t>Московском</w:t>
            </w:r>
            <w:r w:rsidR="00107A0F" w:rsidRPr="00DE4275">
              <w:rPr>
                <w:rStyle w:val="msonormal0"/>
                <w:noProof/>
              </w:rPr>
              <w:t xml:space="preserve"> филиал</w:t>
            </w:r>
            <w:r w:rsidR="00107A0F">
              <w:rPr>
                <w:rStyle w:val="msonormal0"/>
                <w:noProof/>
              </w:rPr>
              <w:t>е</w:t>
            </w:r>
            <w:r w:rsidR="00107A0F" w:rsidRPr="00DE4275">
              <w:rPr>
                <w:rStyle w:val="msonormal0"/>
                <w:noProof/>
              </w:rPr>
              <w:t xml:space="preserve"> ПАО «МЕТКОМБАНК» г. Москва</w:t>
            </w:r>
          </w:p>
          <w:p w:rsidR="00AD09E0" w:rsidRPr="004B5AB3" w:rsidRDefault="00AD09E0" w:rsidP="00107A0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107A0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107A0F" w:rsidRPr="00DE4275">
              <w:rPr>
                <w:rStyle w:val="msonormal0"/>
                <w:noProof/>
              </w:rPr>
              <w:t>30101810945250000200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="00107A0F" w:rsidRPr="00DE4275">
              <w:rPr>
                <w:rStyle w:val="msonormal0"/>
                <w:noProof/>
              </w:rPr>
              <w:t>044525200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1249842855" w:edGrp="everyone" w:colFirst="0" w:colLast="0"/>
            <w:permStart w:id="1343038751" w:edGrp="everyone" w:colFirst="1" w:colLast="1"/>
            <w:permEnd w:id="83763141"/>
            <w:permEnd w:id="81342717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201__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____________________________/_______________/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D09E0" w:rsidRPr="004B5AB3" w:rsidRDefault="00AD0188" w:rsidP="00AD018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202__</w:t>
            </w:r>
            <w:r w:rsidR="00AD09E0"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1249842855"/>
      <w:permEnd w:id="1343038751"/>
    </w:tbl>
    <w:p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A84" w:rsidRDefault="00082A84">
      <w:pPr>
        <w:spacing w:after="0" w:line="240" w:lineRule="auto"/>
      </w:pPr>
      <w:r>
        <w:separator/>
      </w:r>
    </w:p>
  </w:endnote>
  <w:endnote w:type="continuationSeparator" w:id="0">
    <w:p w:rsidR="00082A84" w:rsidRDefault="00082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1A48FE" w:rsidRDefault="001A48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1A48FE" w:rsidRDefault="001A48F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AC2">
          <w:rPr>
            <w:noProof/>
          </w:rPr>
          <w:t>2</w:t>
        </w:r>
        <w:r>
          <w:fldChar w:fldCharType="end"/>
        </w:r>
      </w:p>
    </w:sdtContent>
  </w:sdt>
  <w:p w:rsidR="001A48FE" w:rsidRPr="00A625EE" w:rsidRDefault="001A48FE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A84" w:rsidRDefault="00082A84">
      <w:pPr>
        <w:spacing w:after="0" w:line="240" w:lineRule="auto"/>
      </w:pPr>
      <w:r>
        <w:separator/>
      </w:r>
    </w:p>
  </w:footnote>
  <w:footnote w:type="continuationSeparator" w:id="0">
    <w:p w:rsidR="00082A84" w:rsidRDefault="00082A84">
      <w:pPr>
        <w:spacing w:after="0" w:line="240" w:lineRule="auto"/>
      </w:pPr>
      <w:r>
        <w:continuationSeparator/>
      </w:r>
    </w:p>
  </w:footnote>
  <w:footnote w:id="1">
    <w:p w:rsidR="00DD0EBB" w:rsidRPr="00AB4142" w:rsidRDefault="00DD0EBB" w:rsidP="00DD0EBB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Style w:val="afff7"/>
        </w:rPr>
        <w:footnoteRef/>
      </w:r>
      <w:r>
        <w:t xml:space="preserve"> </w:t>
      </w:r>
      <w:r w:rsidRPr="00AB4142">
        <w:rPr>
          <w:rFonts w:ascii="Tahoma" w:hAnsi="Tahoma" w:cs="Tahoma"/>
          <w:i/>
          <w:sz w:val="16"/>
          <w:szCs w:val="16"/>
        </w:rPr>
        <w:t>Данный пункт не применяется к договорам, заключаемым с СМСП (данная сноска не исключается из договора на закупку)</w:t>
      </w:r>
    </w:p>
    <w:p w:rsidR="00DD0EBB" w:rsidRDefault="00DD0EBB">
      <w:pPr>
        <w:pStyle w:val="afff5"/>
      </w:pPr>
    </w:p>
  </w:footnote>
  <w:footnote w:id="2">
    <w:p w:rsidR="001A48FE" w:rsidRPr="004B5AB3" w:rsidRDefault="001A48FE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3">
    <w:p w:rsidR="001A48FE" w:rsidRPr="004B5AB3" w:rsidRDefault="001A48FE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1A48FE" w:rsidRPr="004B5AB3" w:rsidRDefault="001A48FE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:rsidR="001A48FE" w:rsidRPr="004B5AB3" w:rsidRDefault="001A48FE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6">
    <w:p w:rsidR="001A48FE" w:rsidRPr="004B5AB3" w:rsidRDefault="001A48FE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7">
    <w:p w:rsidR="001A48FE" w:rsidRPr="004B5AB3" w:rsidRDefault="001A48FE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8">
    <w:p w:rsidR="001A48FE" w:rsidRPr="004B5AB3" w:rsidRDefault="001A48FE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9">
    <w:p w:rsidR="001A48FE" w:rsidRDefault="001A48FE" w:rsidP="00F04365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fff7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:rsidR="001A48FE" w:rsidRDefault="001A48F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Pr="003A69F1" w:rsidRDefault="001A48FE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6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3"/>
  </w:num>
  <w:num w:numId="6">
    <w:abstractNumId w:val="31"/>
  </w:num>
  <w:num w:numId="7">
    <w:abstractNumId w:val="7"/>
  </w:num>
  <w:num w:numId="8">
    <w:abstractNumId w:val="39"/>
  </w:num>
  <w:num w:numId="9">
    <w:abstractNumId w:val="19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5"/>
  </w:num>
  <w:num w:numId="17">
    <w:abstractNumId w:val="5"/>
  </w:num>
  <w:num w:numId="18">
    <w:abstractNumId w:val="17"/>
  </w:num>
  <w:num w:numId="19">
    <w:abstractNumId w:val="18"/>
  </w:num>
  <w:num w:numId="20">
    <w:abstractNumId w:val="36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0"/>
  </w:num>
  <w:num w:numId="24">
    <w:abstractNumId w:val="32"/>
  </w:num>
  <w:num w:numId="25">
    <w:abstractNumId w:val="24"/>
  </w:num>
  <w:num w:numId="26">
    <w:abstractNumId w:val="20"/>
  </w:num>
  <w:num w:numId="27">
    <w:abstractNumId w:val="6"/>
  </w:num>
  <w:num w:numId="28">
    <w:abstractNumId w:val="34"/>
  </w:num>
  <w:num w:numId="29">
    <w:abstractNumId w:val="14"/>
  </w:num>
  <w:num w:numId="30">
    <w:abstractNumId w:val="8"/>
  </w:num>
  <w:num w:numId="31">
    <w:abstractNumId w:val="9"/>
  </w:num>
  <w:num w:numId="32">
    <w:abstractNumId w:val="13"/>
  </w:num>
  <w:num w:numId="33">
    <w:abstractNumId w:val="42"/>
  </w:num>
  <w:num w:numId="34">
    <w:abstractNumId w:val="22"/>
  </w:num>
  <w:num w:numId="35">
    <w:abstractNumId w:val="23"/>
  </w:num>
  <w:num w:numId="36">
    <w:abstractNumId w:val="11"/>
  </w:num>
  <w:num w:numId="37">
    <w:abstractNumId w:val="37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7"/>
  </w:num>
  <w:num w:numId="42">
    <w:abstractNumId w:val="15"/>
  </w:num>
  <w:num w:numId="43">
    <w:abstractNumId w:val="3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DateAndTim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kpVLFMzgGkipDmEj0MTmspr4wS+0UZuRkoEqYHqc2joyOJzkphRAnZ+sEl+lqH0o/0NBROp2d5KoSUkaZuiKGA==" w:salt="xpAQeYhtzrVdyA//moe25g=="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82A84"/>
    <w:rsid w:val="00092D4D"/>
    <w:rsid w:val="00095333"/>
    <w:rsid w:val="0009562A"/>
    <w:rsid w:val="000973F8"/>
    <w:rsid w:val="000C358B"/>
    <w:rsid w:val="000D0523"/>
    <w:rsid w:val="000E2533"/>
    <w:rsid w:val="000E4940"/>
    <w:rsid w:val="000F0D5F"/>
    <w:rsid w:val="00107A0F"/>
    <w:rsid w:val="00112A87"/>
    <w:rsid w:val="00124644"/>
    <w:rsid w:val="00125552"/>
    <w:rsid w:val="00140041"/>
    <w:rsid w:val="00143431"/>
    <w:rsid w:val="00154B3D"/>
    <w:rsid w:val="00156D95"/>
    <w:rsid w:val="00162790"/>
    <w:rsid w:val="00166E3B"/>
    <w:rsid w:val="0019212C"/>
    <w:rsid w:val="00193A4B"/>
    <w:rsid w:val="001972E5"/>
    <w:rsid w:val="001A31B6"/>
    <w:rsid w:val="001A48FE"/>
    <w:rsid w:val="001B6006"/>
    <w:rsid w:val="001C6209"/>
    <w:rsid w:val="001C7CF2"/>
    <w:rsid w:val="001D21E3"/>
    <w:rsid w:val="001F5C44"/>
    <w:rsid w:val="00204CD2"/>
    <w:rsid w:val="00206A88"/>
    <w:rsid w:val="0020760D"/>
    <w:rsid w:val="0021090C"/>
    <w:rsid w:val="00215FAB"/>
    <w:rsid w:val="002210EA"/>
    <w:rsid w:val="0022244C"/>
    <w:rsid w:val="00226EA9"/>
    <w:rsid w:val="00230209"/>
    <w:rsid w:val="00231D15"/>
    <w:rsid w:val="002326C7"/>
    <w:rsid w:val="00244392"/>
    <w:rsid w:val="00246D46"/>
    <w:rsid w:val="00251DE7"/>
    <w:rsid w:val="00252CB4"/>
    <w:rsid w:val="00253A17"/>
    <w:rsid w:val="00265A42"/>
    <w:rsid w:val="00283E00"/>
    <w:rsid w:val="00291DF8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F2EFA"/>
    <w:rsid w:val="002F4B7C"/>
    <w:rsid w:val="002F508F"/>
    <w:rsid w:val="002F50C7"/>
    <w:rsid w:val="002F5BEC"/>
    <w:rsid w:val="00300C5B"/>
    <w:rsid w:val="0030747A"/>
    <w:rsid w:val="0032501B"/>
    <w:rsid w:val="00330993"/>
    <w:rsid w:val="003326AA"/>
    <w:rsid w:val="00337D18"/>
    <w:rsid w:val="00340FBB"/>
    <w:rsid w:val="0034511A"/>
    <w:rsid w:val="003532D9"/>
    <w:rsid w:val="0036167E"/>
    <w:rsid w:val="00384599"/>
    <w:rsid w:val="003878D4"/>
    <w:rsid w:val="00390E90"/>
    <w:rsid w:val="0039418D"/>
    <w:rsid w:val="00396B52"/>
    <w:rsid w:val="003A3131"/>
    <w:rsid w:val="003A612B"/>
    <w:rsid w:val="003A69F1"/>
    <w:rsid w:val="003B12E2"/>
    <w:rsid w:val="003B4985"/>
    <w:rsid w:val="003C05FA"/>
    <w:rsid w:val="003C7022"/>
    <w:rsid w:val="003D1A05"/>
    <w:rsid w:val="003D457B"/>
    <w:rsid w:val="003E64C6"/>
    <w:rsid w:val="00414DD4"/>
    <w:rsid w:val="00421E40"/>
    <w:rsid w:val="00424550"/>
    <w:rsid w:val="004246BB"/>
    <w:rsid w:val="00424931"/>
    <w:rsid w:val="00425304"/>
    <w:rsid w:val="0044176C"/>
    <w:rsid w:val="00444AE8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B06C7"/>
    <w:rsid w:val="004B5AB3"/>
    <w:rsid w:val="004C0A69"/>
    <w:rsid w:val="004C3559"/>
    <w:rsid w:val="004D2CA3"/>
    <w:rsid w:val="004E07DB"/>
    <w:rsid w:val="004E55BE"/>
    <w:rsid w:val="004F0BFE"/>
    <w:rsid w:val="004F301F"/>
    <w:rsid w:val="0050236A"/>
    <w:rsid w:val="00505789"/>
    <w:rsid w:val="00512C08"/>
    <w:rsid w:val="005157BD"/>
    <w:rsid w:val="00520BD1"/>
    <w:rsid w:val="00520E9F"/>
    <w:rsid w:val="0052367F"/>
    <w:rsid w:val="00523BD2"/>
    <w:rsid w:val="00523DF0"/>
    <w:rsid w:val="00525C26"/>
    <w:rsid w:val="0053702C"/>
    <w:rsid w:val="005420B8"/>
    <w:rsid w:val="005434E7"/>
    <w:rsid w:val="00543868"/>
    <w:rsid w:val="00547EF0"/>
    <w:rsid w:val="0055056A"/>
    <w:rsid w:val="00555101"/>
    <w:rsid w:val="00563D94"/>
    <w:rsid w:val="00570F21"/>
    <w:rsid w:val="0057405F"/>
    <w:rsid w:val="00574EB9"/>
    <w:rsid w:val="00575844"/>
    <w:rsid w:val="00583ADB"/>
    <w:rsid w:val="00590253"/>
    <w:rsid w:val="005C41A4"/>
    <w:rsid w:val="005C4F5D"/>
    <w:rsid w:val="005D4C82"/>
    <w:rsid w:val="005E1737"/>
    <w:rsid w:val="005F38B7"/>
    <w:rsid w:val="005F5144"/>
    <w:rsid w:val="0061354D"/>
    <w:rsid w:val="00614F12"/>
    <w:rsid w:val="00615AF3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D26CE"/>
    <w:rsid w:val="006D2DF7"/>
    <w:rsid w:val="006D32B0"/>
    <w:rsid w:val="006D408E"/>
    <w:rsid w:val="006F09B1"/>
    <w:rsid w:val="00716155"/>
    <w:rsid w:val="00717937"/>
    <w:rsid w:val="0072589C"/>
    <w:rsid w:val="00725B0D"/>
    <w:rsid w:val="00730FF6"/>
    <w:rsid w:val="00733024"/>
    <w:rsid w:val="00744285"/>
    <w:rsid w:val="00747DB7"/>
    <w:rsid w:val="00767643"/>
    <w:rsid w:val="00767FD0"/>
    <w:rsid w:val="007835AB"/>
    <w:rsid w:val="007903C1"/>
    <w:rsid w:val="00796D51"/>
    <w:rsid w:val="007A40D6"/>
    <w:rsid w:val="007B04D0"/>
    <w:rsid w:val="007B72D7"/>
    <w:rsid w:val="007C3A4E"/>
    <w:rsid w:val="007E5682"/>
    <w:rsid w:val="007E59F0"/>
    <w:rsid w:val="00813A64"/>
    <w:rsid w:val="008212C4"/>
    <w:rsid w:val="00824211"/>
    <w:rsid w:val="00836757"/>
    <w:rsid w:val="00836F58"/>
    <w:rsid w:val="00841CBE"/>
    <w:rsid w:val="00843758"/>
    <w:rsid w:val="00852D44"/>
    <w:rsid w:val="0086031B"/>
    <w:rsid w:val="00873F6F"/>
    <w:rsid w:val="008901C2"/>
    <w:rsid w:val="00890F11"/>
    <w:rsid w:val="00893F3E"/>
    <w:rsid w:val="00896B0E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490E"/>
    <w:rsid w:val="00947C22"/>
    <w:rsid w:val="00952DA8"/>
    <w:rsid w:val="00952F9F"/>
    <w:rsid w:val="00953A5E"/>
    <w:rsid w:val="00970C1D"/>
    <w:rsid w:val="00981F71"/>
    <w:rsid w:val="00987270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D6B68"/>
    <w:rsid w:val="009E7233"/>
    <w:rsid w:val="009E7AAE"/>
    <w:rsid w:val="009F39C4"/>
    <w:rsid w:val="009F3BBD"/>
    <w:rsid w:val="009F582E"/>
    <w:rsid w:val="00A00D05"/>
    <w:rsid w:val="00A05192"/>
    <w:rsid w:val="00A16388"/>
    <w:rsid w:val="00A26659"/>
    <w:rsid w:val="00A2747E"/>
    <w:rsid w:val="00A36B32"/>
    <w:rsid w:val="00A625EE"/>
    <w:rsid w:val="00A6561A"/>
    <w:rsid w:val="00A71ACB"/>
    <w:rsid w:val="00A73A13"/>
    <w:rsid w:val="00A94E2F"/>
    <w:rsid w:val="00A95BDF"/>
    <w:rsid w:val="00AA71B7"/>
    <w:rsid w:val="00AA71CF"/>
    <w:rsid w:val="00AB1070"/>
    <w:rsid w:val="00AB1DA2"/>
    <w:rsid w:val="00AB3579"/>
    <w:rsid w:val="00AB4142"/>
    <w:rsid w:val="00AB67A1"/>
    <w:rsid w:val="00AD0188"/>
    <w:rsid w:val="00AD09E0"/>
    <w:rsid w:val="00AD271B"/>
    <w:rsid w:val="00AD70DB"/>
    <w:rsid w:val="00AE57B0"/>
    <w:rsid w:val="00AE7661"/>
    <w:rsid w:val="00B051D2"/>
    <w:rsid w:val="00B051E9"/>
    <w:rsid w:val="00B15EA5"/>
    <w:rsid w:val="00B338F9"/>
    <w:rsid w:val="00B40AC4"/>
    <w:rsid w:val="00B53CFF"/>
    <w:rsid w:val="00B57BF8"/>
    <w:rsid w:val="00B66053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149B"/>
    <w:rsid w:val="00BD0BCA"/>
    <w:rsid w:val="00BE171B"/>
    <w:rsid w:val="00BF0D7A"/>
    <w:rsid w:val="00BF60A8"/>
    <w:rsid w:val="00BF67E4"/>
    <w:rsid w:val="00C01796"/>
    <w:rsid w:val="00C11008"/>
    <w:rsid w:val="00C14641"/>
    <w:rsid w:val="00C42ADD"/>
    <w:rsid w:val="00C5391F"/>
    <w:rsid w:val="00C641EF"/>
    <w:rsid w:val="00C650B3"/>
    <w:rsid w:val="00C67423"/>
    <w:rsid w:val="00C72CC6"/>
    <w:rsid w:val="00C75A4E"/>
    <w:rsid w:val="00CA093B"/>
    <w:rsid w:val="00CA6E26"/>
    <w:rsid w:val="00CB1F31"/>
    <w:rsid w:val="00CC07AC"/>
    <w:rsid w:val="00CC6779"/>
    <w:rsid w:val="00CD19F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3C96"/>
    <w:rsid w:val="00D2778B"/>
    <w:rsid w:val="00D34B71"/>
    <w:rsid w:val="00D3761F"/>
    <w:rsid w:val="00D518BC"/>
    <w:rsid w:val="00D546C6"/>
    <w:rsid w:val="00D56233"/>
    <w:rsid w:val="00D83BFA"/>
    <w:rsid w:val="00D85005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4D62"/>
    <w:rsid w:val="00DD0379"/>
    <w:rsid w:val="00DD0EBB"/>
    <w:rsid w:val="00DD1488"/>
    <w:rsid w:val="00DD26EB"/>
    <w:rsid w:val="00DD41E3"/>
    <w:rsid w:val="00DF1479"/>
    <w:rsid w:val="00DF488B"/>
    <w:rsid w:val="00E02552"/>
    <w:rsid w:val="00E030A3"/>
    <w:rsid w:val="00E0666A"/>
    <w:rsid w:val="00E1345D"/>
    <w:rsid w:val="00E2412C"/>
    <w:rsid w:val="00E31764"/>
    <w:rsid w:val="00E36825"/>
    <w:rsid w:val="00E44DE1"/>
    <w:rsid w:val="00E461D0"/>
    <w:rsid w:val="00E5267C"/>
    <w:rsid w:val="00E53584"/>
    <w:rsid w:val="00E55C3F"/>
    <w:rsid w:val="00E636CB"/>
    <w:rsid w:val="00E64A1F"/>
    <w:rsid w:val="00E7313A"/>
    <w:rsid w:val="00E73A9B"/>
    <w:rsid w:val="00E82520"/>
    <w:rsid w:val="00E82F0E"/>
    <w:rsid w:val="00E848A7"/>
    <w:rsid w:val="00E95B0A"/>
    <w:rsid w:val="00E967D7"/>
    <w:rsid w:val="00EA4607"/>
    <w:rsid w:val="00EB04DD"/>
    <w:rsid w:val="00EB27A2"/>
    <w:rsid w:val="00EB2C02"/>
    <w:rsid w:val="00EE1C8D"/>
    <w:rsid w:val="00EE55F6"/>
    <w:rsid w:val="00EF1ED9"/>
    <w:rsid w:val="00F0093D"/>
    <w:rsid w:val="00F01C8F"/>
    <w:rsid w:val="00F0413F"/>
    <w:rsid w:val="00F04365"/>
    <w:rsid w:val="00F05DE7"/>
    <w:rsid w:val="00F21C9A"/>
    <w:rsid w:val="00F2436D"/>
    <w:rsid w:val="00F30746"/>
    <w:rsid w:val="00F34871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B8F"/>
    <w:rsid w:val="00F9629A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D0AC2"/>
    <w:rsid w:val="00FE70C7"/>
    <w:rsid w:val="00FE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686C68F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msonormal0">
    <w:name w:val="msonormal"/>
    <w:basedOn w:val="a1"/>
    <w:rsid w:val="00D34B71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2.xml"/><Relationship Id="rId21" Type="http://schemas.openxmlformats.org/officeDocument/2006/relationships/footer" Target="footer3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hyperlink" Target="https://www.tplusgroup.ru/kso/ethics/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yperlink" Target="mailto:Mariya.Danilina@esplus.ru" TargetMode="Externa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mailto:Mariya.Danilina@esplus.ru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1EDAAD-F88F-428B-91E2-EE954AEFE03F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D00DD62-C64F-4808-9900-B8CBBA2B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OriginLetter.dotx</Template>
  <TotalTime>216</TotalTime>
  <Pages>16</Pages>
  <Words>10969</Words>
  <Characters>62524</Characters>
  <Application>Microsoft Office Word</Application>
  <DocSecurity>8</DocSecurity>
  <Lines>521</Lines>
  <Paragraphs>146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Тяпухина Анна Георгиевна</cp:lastModifiedBy>
  <cp:revision>6</cp:revision>
  <cp:lastPrinted>2017-06-29T14:49:00Z</cp:lastPrinted>
  <dcterms:created xsi:type="dcterms:W3CDTF">2023-09-25T06:30:00Z</dcterms:created>
  <dcterms:modified xsi:type="dcterms:W3CDTF">2023-10-06T11:11:00Z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